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4E3A80" w14:textId="5127133F" w:rsidR="007166CE" w:rsidRDefault="007B2C41" w:rsidP="007C6A45">
      <w:pPr>
        <w:pStyle w:val="berschrift1"/>
        <w:rPr>
          <w:b w:val="0"/>
          <w:bCs w:val="0"/>
          <w:sz w:val="32"/>
          <w:szCs w:val="32"/>
        </w:rPr>
      </w:pPr>
      <w:r>
        <w:rPr>
          <w:b w:val="0"/>
          <w:bCs w:val="0"/>
          <w:noProof/>
          <w:sz w:val="32"/>
          <w:szCs w:val="32"/>
        </w:rPr>
        <w:drawing>
          <wp:inline distT="0" distB="0" distL="0" distR="0" wp14:anchorId="631A45CE" wp14:editId="2E0D196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926EF1A" w14:textId="77777777" w:rsidR="007166CE" w:rsidRDefault="007166CE" w:rsidP="007166CE">
      <w:pPr>
        <w:pStyle w:val="berschrift1"/>
      </w:pPr>
      <w:r>
        <w:br w:type="page"/>
      </w:r>
      <w:r>
        <w:lastRenderedPageBreak/>
        <w:t>Vorwort</w:t>
      </w:r>
    </w:p>
    <w:p w14:paraId="15AFB7E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112ECB46" w14:textId="77777777" w:rsidR="007E1779" w:rsidRDefault="008D7463" w:rsidP="007166CE">
      <w:r>
        <w:t xml:space="preserve">Dieses Jahr hat uns allen eine Menge abverlangt – doch Gott hat uns hindurchgetragen. </w:t>
      </w:r>
    </w:p>
    <w:p w14:paraId="4B38F24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2B464D0" w14:textId="77777777" w:rsidR="007E1779" w:rsidRDefault="007E1779" w:rsidP="007166CE">
      <w:r>
        <w:t>Vielleicht hat aber auch der eine oder die andere Lust, mitzumachen und neue Bücher zu erstellen – sprecht mich einfach an.</w:t>
      </w:r>
    </w:p>
    <w:p w14:paraId="3D8C6E88" w14:textId="77777777" w:rsidR="007166CE" w:rsidRDefault="007166CE" w:rsidP="007166CE">
      <w:r>
        <w:t>Euch allen wünsche ich Gottes reichen Segen und dass Ihr für Euch interessante Texte hier findet. Für Anregungen bin ich immer dankbar.</w:t>
      </w:r>
    </w:p>
    <w:p w14:paraId="4F79319F" w14:textId="77777777" w:rsidR="007166CE" w:rsidRDefault="007166CE" w:rsidP="007166CE">
      <w:r>
        <w:t>Gruß &amp; Segen,</w:t>
      </w:r>
    </w:p>
    <w:p w14:paraId="77716EE9" w14:textId="77777777" w:rsidR="007166CE" w:rsidRDefault="007166CE" w:rsidP="007166CE">
      <w:r>
        <w:t>Andreas</w:t>
      </w:r>
    </w:p>
    <w:p w14:paraId="55B8CBC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339A8E8" w14:textId="77777777" w:rsidR="000B41AB" w:rsidRDefault="000B41AB" w:rsidP="000B41AB">
      <w:pPr>
        <w:pStyle w:val="berschrift1"/>
        <w:rPr>
          <w:sz w:val="48"/>
        </w:rPr>
      </w:pPr>
      <w:r>
        <w:t>Aportanus, Georg - Bekenntnis der ostfriesischen Prädikanten von 1528.</w:t>
      </w:r>
    </w:p>
    <w:p w14:paraId="26118E38" w14:textId="77777777" w:rsidR="000B41AB" w:rsidRDefault="000B41AB" w:rsidP="000B41AB">
      <w:pPr>
        <w:pStyle w:val="StandardWeb"/>
      </w:pPr>
      <w:r>
        <w:rPr>
          <w:rStyle w:val="Fett"/>
          <w:rFonts w:eastAsiaTheme="majorEastAsia"/>
        </w:rPr>
        <w:t xml:space="preserve">Summa </w:t>
      </w:r>
      <w:proofErr w:type="spellStart"/>
      <w:r>
        <w:rPr>
          <w:rStyle w:val="Fett"/>
          <w:rFonts w:eastAsiaTheme="majorEastAsia"/>
        </w:rPr>
        <w:t>unde</w:t>
      </w:r>
      <w:proofErr w:type="spellEnd"/>
      <w:r>
        <w:rPr>
          <w:rStyle w:val="Fett"/>
          <w:rFonts w:eastAsiaTheme="majorEastAsia"/>
        </w:rPr>
        <w:t xml:space="preserve"> </w:t>
      </w:r>
      <w:proofErr w:type="spellStart"/>
      <w:r>
        <w:rPr>
          <w:rStyle w:val="Fett"/>
          <w:rFonts w:eastAsiaTheme="majorEastAsia"/>
        </w:rPr>
        <w:t>bekenninghe</w:t>
      </w:r>
      <w:proofErr w:type="spellEnd"/>
      <w:r>
        <w:rPr>
          <w:rStyle w:val="Fett"/>
          <w:rFonts w:eastAsiaTheme="majorEastAsia"/>
        </w:rPr>
        <w:t xml:space="preserve"> </w:t>
      </w:r>
      <w:proofErr w:type="spellStart"/>
      <w:r>
        <w:rPr>
          <w:rStyle w:val="Fett"/>
          <w:rFonts w:eastAsiaTheme="majorEastAsia"/>
        </w:rPr>
        <w:t>Christliker</w:t>
      </w:r>
      <w:proofErr w:type="spellEnd"/>
      <w:r>
        <w:rPr>
          <w:rStyle w:val="Fett"/>
          <w:rFonts w:eastAsiaTheme="majorEastAsia"/>
        </w:rPr>
        <w:t xml:space="preserve"> leer der </w:t>
      </w:r>
      <w:proofErr w:type="spellStart"/>
      <w:r>
        <w:rPr>
          <w:rStyle w:val="Fett"/>
          <w:rFonts w:eastAsiaTheme="majorEastAsia"/>
        </w:rPr>
        <w:t>predicanten</w:t>
      </w:r>
      <w:proofErr w:type="spellEnd"/>
      <w:r>
        <w:rPr>
          <w:rStyle w:val="Fett"/>
          <w:rFonts w:eastAsiaTheme="majorEastAsia"/>
        </w:rPr>
        <w:t xml:space="preserve"> In </w:t>
      </w:r>
      <w:proofErr w:type="spellStart"/>
      <w:r>
        <w:rPr>
          <w:rStyle w:val="Fett"/>
          <w:rFonts w:eastAsiaTheme="majorEastAsia"/>
        </w:rPr>
        <w:t>Oostfrieslandt</w:t>
      </w:r>
      <w:proofErr w:type="spellEnd"/>
      <w:r>
        <w:rPr>
          <w:rStyle w:val="Fett"/>
          <w:rFonts w:eastAsiaTheme="majorEastAsia"/>
        </w:rPr>
        <w:t xml:space="preserve">, </w:t>
      </w:r>
      <w:proofErr w:type="spellStart"/>
      <w:r>
        <w:rPr>
          <w:rStyle w:val="Fett"/>
          <w:rFonts w:eastAsiaTheme="majorEastAsia"/>
        </w:rPr>
        <w:t>warinne</w:t>
      </w:r>
      <w:proofErr w:type="spellEnd"/>
      <w:r>
        <w:rPr>
          <w:rStyle w:val="Fett"/>
          <w:rFonts w:eastAsiaTheme="majorEastAsia"/>
        </w:rPr>
        <w:t xml:space="preserve"> </w:t>
      </w:r>
      <w:proofErr w:type="spellStart"/>
      <w:r>
        <w:rPr>
          <w:rStyle w:val="Fett"/>
          <w:rFonts w:eastAsiaTheme="majorEastAsia"/>
        </w:rPr>
        <w:t>men</w:t>
      </w:r>
      <w:proofErr w:type="spellEnd"/>
      <w:r>
        <w:rPr>
          <w:rStyle w:val="Fett"/>
          <w:rFonts w:eastAsiaTheme="majorEastAsia"/>
        </w:rPr>
        <w:t xml:space="preserve"> </w:t>
      </w:r>
      <w:proofErr w:type="spellStart"/>
      <w:r>
        <w:rPr>
          <w:rStyle w:val="Fett"/>
          <w:rFonts w:eastAsiaTheme="majorEastAsia"/>
        </w:rPr>
        <w:t>sien</w:t>
      </w:r>
      <w:proofErr w:type="spellEnd"/>
      <w:r>
        <w:rPr>
          <w:rStyle w:val="Fett"/>
          <w:rFonts w:eastAsiaTheme="majorEastAsia"/>
        </w:rPr>
        <w:t xml:space="preserve"> mach wo si nicht noch Gades </w:t>
      </w:r>
      <w:proofErr w:type="spellStart"/>
      <w:r>
        <w:rPr>
          <w:rStyle w:val="Fett"/>
          <w:rFonts w:eastAsiaTheme="majorEastAsia"/>
        </w:rPr>
        <w:t>wort</w:t>
      </w:r>
      <w:proofErr w:type="spellEnd"/>
      <w:r>
        <w:rPr>
          <w:rStyle w:val="Fett"/>
          <w:rFonts w:eastAsiaTheme="majorEastAsia"/>
        </w:rPr>
        <w:t xml:space="preserve"> noch Sacramenten verachten, als hem </w:t>
      </w:r>
      <w:proofErr w:type="spellStart"/>
      <w:r>
        <w:rPr>
          <w:rStyle w:val="Fett"/>
          <w:rFonts w:eastAsiaTheme="majorEastAsia"/>
        </w:rPr>
        <w:t>valschelyck</w:t>
      </w:r>
      <w:proofErr w:type="spellEnd"/>
      <w:r>
        <w:rPr>
          <w:rStyle w:val="Fett"/>
          <w:rFonts w:eastAsiaTheme="majorEastAsia"/>
        </w:rPr>
        <w:t xml:space="preserve"> </w:t>
      </w:r>
      <w:proofErr w:type="spellStart"/>
      <w:r>
        <w:rPr>
          <w:rStyle w:val="Fett"/>
          <w:rFonts w:eastAsiaTheme="majorEastAsia"/>
        </w:rPr>
        <w:t>opghelecht</w:t>
      </w:r>
      <w:proofErr w:type="spellEnd"/>
      <w:r>
        <w:rPr>
          <w:rStyle w:val="Fett"/>
          <w:rFonts w:eastAsiaTheme="majorEastAsia"/>
        </w:rPr>
        <w:t xml:space="preserve"> </w:t>
      </w:r>
      <w:proofErr w:type="spellStart"/>
      <w:r>
        <w:rPr>
          <w:rStyle w:val="Fett"/>
          <w:rFonts w:eastAsiaTheme="majorEastAsia"/>
        </w:rPr>
        <w:t>werdt</w:t>
      </w:r>
      <w:proofErr w:type="spellEnd"/>
      <w:r>
        <w:rPr>
          <w:rStyle w:val="Fett"/>
          <w:rFonts w:eastAsiaTheme="majorEastAsia"/>
        </w:rPr>
        <w:t>. Anno 1528</w:t>
      </w:r>
      <w:r>
        <w:t xml:space="preserve"> </w:t>
      </w:r>
    </w:p>
    <w:p w14:paraId="0A89CE31" w14:textId="77777777" w:rsidR="000B41AB" w:rsidRDefault="000B41AB" w:rsidP="000B41AB">
      <w:pPr>
        <w:pStyle w:val="StandardWeb"/>
      </w:pPr>
      <w:r>
        <w:rPr>
          <w:rStyle w:val="Fett"/>
          <w:rFonts w:eastAsiaTheme="majorEastAsia"/>
        </w:rPr>
        <w:t xml:space="preserve">Dat </w:t>
      </w:r>
      <w:proofErr w:type="spellStart"/>
      <w:r>
        <w:rPr>
          <w:rStyle w:val="Fett"/>
          <w:rFonts w:eastAsiaTheme="majorEastAsia"/>
        </w:rPr>
        <w:t>eerste</w:t>
      </w:r>
      <w:proofErr w:type="spellEnd"/>
      <w:r>
        <w:rPr>
          <w:rStyle w:val="Fett"/>
          <w:rFonts w:eastAsiaTheme="majorEastAsia"/>
        </w:rPr>
        <w:t xml:space="preserve"> Artikel.</w:t>
      </w:r>
      <w:r>
        <w:t xml:space="preserve"> - </w:t>
      </w:r>
      <w:proofErr w:type="spellStart"/>
      <w:r>
        <w:t>God</w:t>
      </w:r>
      <w:proofErr w:type="spellEnd"/>
      <w:r>
        <w:t xml:space="preserve"> die </w:t>
      </w:r>
      <w:proofErr w:type="spellStart"/>
      <w:r>
        <w:t>here</w:t>
      </w:r>
      <w:proofErr w:type="spellEnd"/>
      <w:r>
        <w:t xml:space="preserve"> </w:t>
      </w:r>
      <w:proofErr w:type="spellStart"/>
      <w:r>
        <w:t>kent</w:t>
      </w:r>
      <w:proofErr w:type="spellEnd"/>
      <w:r>
        <w:t xml:space="preserve">, </w:t>
      </w:r>
      <w:proofErr w:type="spellStart"/>
      <w:r>
        <w:t>heft</w:t>
      </w:r>
      <w:proofErr w:type="spellEnd"/>
      <w:r>
        <w:t xml:space="preserve"> lief, </w:t>
      </w:r>
      <w:proofErr w:type="spellStart"/>
      <w:r>
        <w:t>seghent</w:t>
      </w:r>
      <w:proofErr w:type="spellEnd"/>
      <w:r>
        <w:t xml:space="preserve"> de sine van </w:t>
      </w:r>
      <w:proofErr w:type="spellStart"/>
      <w:r>
        <w:t>eewicheit</w:t>
      </w:r>
      <w:proofErr w:type="spellEnd"/>
      <w:r>
        <w:t xml:space="preserve">, </w:t>
      </w:r>
      <w:proofErr w:type="spellStart"/>
      <w:r>
        <w:t>heft</w:t>
      </w:r>
      <w:proofErr w:type="spellEnd"/>
      <w:r>
        <w:t xml:space="preserve"> </w:t>
      </w:r>
      <w:proofErr w:type="spellStart"/>
      <w:r>
        <w:t>zijn</w:t>
      </w:r>
      <w:proofErr w:type="spellEnd"/>
      <w:r>
        <w:t xml:space="preserve"> </w:t>
      </w:r>
      <w:proofErr w:type="spellStart"/>
      <w:r>
        <w:t>rijke</w:t>
      </w:r>
      <w:proofErr w:type="spellEnd"/>
      <w:r>
        <w:t xml:space="preserve"> </w:t>
      </w:r>
      <w:proofErr w:type="spellStart"/>
      <w:r>
        <w:t>sinen</w:t>
      </w:r>
      <w:proofErr w:type="spellEnd"/>
      <w:r>
        <w:t xml:space="preserve"> </w:t>
      </w:r>
      <w:proofErr w:type="spellStart"/>
      <w:r>
        <w:t>gesegenden</w:t>
      </w:r>
      <w:proofErr w:type="spellEnd"/>
      <w:r>
        <w:t xml:space="preserve"> van </w:t>
      </w:r>
      <w:proofErr w:type="spellStart"/>
      <w:r>
        <w:t>aenbegin</w:t>
      </w:r>
      <w:proofErr w:type="spellEnd"/>
      <w:r>
        <w:t xml:space="preserve"> der </w:t>
      </w:r>
      <w:proofErr w:type="spellStart"/>
      <w:r>
        <w:t>weerelt</w:t>
      </w:r>
      <w:proofErr w:type="spellEnd"/>
      <w:r>
        <w:t xml:space="preserve"> bereit in </w:t>
      </w:r>
      <w:proofErr w:type="spellStart"/>
      <w:r>
        <w:t>sinem</w:t>
      </w:r>
      <w:proofErr w:type="spellEnd"/>
      <w:r>
        <w:t xml:space="preserve"> </w:t>
      </w:r>
      <w:proofErr w:type="spellStart"/>
      <w:r>
        <w:t>enigen</w:t>
      </w:r>
      <w:proofErr w:type="spellEnd"/>
      <w:r>
        <w:t xml:space="preserve"> </w:t>
      </w:r>
      <w:proofErr w:type="spellStart"/>
      <w:r>
        <w:t>lieven</w:t>
      </w:r>
      <w:proofErr w:type="spellEnd"/>
      <w:r>
        <w:t xml:space="preserve"> </w:t>
      </w:r>
      <w:proofErr w:type="spellStart"/>
      <w:r>
        <w:t>soon</w:t>
      </w:r>
      <w:proofErr w:type="spellEnd"/>
      <w:r>
        <w:t xml:space="preserve"> Christo. 2. Timo. 2, </w:t>
      </w:r>
      <w:r>
        <w:rPr>
          <w:rStyle w:val="HTMLCode"/>
        </w:rPr>
        <w:t>19.</w:t>
      </w:r>
      <w:r>
        <w:t xml:space="preserve"> Hie. 31, </w:t>
      </w:r>
      <w:r>
        <w:rPr>
          <w:rStyle w:val="HTMLCode"/>
        </w:rPr>
        <w:t>3.</w:t>
      </w:r>
      <w:r>
        <w:t xml:space="preserve"> Mathe. 25,</w:t>
      </w:r>
      <w:r>
        <w:rPr>
          <w:rStyle w:val="HTMLCode"/>
        </w:rPr>
        <w:t xml:space="preserve"> 34.</w:t>
      </w:r>
      <w:r>
        <w:t xml:space="preserve"> </w:t>
      </w:r>
      <w:proofErr w:type="spellStart"/>
      <w:r>
        <w:t>Ephe</w:t>
      </w:r>
      <w:proofErr w:type="spellEnd"/>
      <w:r>
        <w:t xml:space="preserve">. 1, </w:t>
      </w:r>
      <w:r>
        <w:rPr>
          <w:rStyle w:val="HTMLCode"/>
        </w:rPr>
        <w:t>4.</w:t>
      </w:r>
      <w:r>
        <w:t xml:space="preserve"> </w:t>
      </w:r>
    </w:p>
    <w:p w14:paraId="63B7EB17" w14:textId="77777777" w:rsidR="000B41AB" w:rsidRDefault="000B41AB" w:rsidP="000B41AB">
      <w:pPr>
        <w:pStyle w:val="StandardWeb"/>
      </w:pPr>
      <w:r>
        <w:rPr>
          <w:rStyle w:val="Fett"/>
          <w:rFonts w:eastAsiaTheme="majorEastAsia"/>
        </w:rPr>
        <w:t>Dat 2. Artikel.</w:t>
      </w:r>
      <w:r>
        <w:t xml:space="preserve"> - </w:t>
      </w:r>
      <w:proofErr w:type="spellStart"/>
      <w:r>
        <w:t>Dit</w:t>
      </w:r>
      <w:proofErr w:type="spellEnd"/>
      <w:r>
        <w:t xml:space="preserve"> </w:t>
      </w:r>
      <w:proofErr w:type="spellStart"/>
      <w:r>
        <w:t>is</w:t>
      </w:r>
      <w:proofErr w:type="spellEnd"/>
      <w:r>
        <w:t xml:space="preserve"> </w:t>
      </w:r>
      <w:proofErr w:type="spellStart"/>
      <w:r>
        <w:t>nochtans</w:t>
      </w:r>
      <w:proofErr w:type="spellEnd"/>
      <w:r>
        <w:t xml:space="preserve"> verborgen so lange </w:t>
      </w:r>
      <w:proofErr w:type="spellStart"/>
      <w:r>
        <w:t>dattet</w:t>
      </w:r>
      <w:proofErr w:type="spellEnd"/>
      <w:r>
        <w:t xml:space="preserve"> </w:t>
      </w:r>
      <w:proofErr w:type="spellStart"/>
      <w:r>
        <w:t>hoer</w:t>
      </w:r>
      <w:proofErr w:type="spellEnd"/>
      <w:r>
        <w:t xml:space="preserve"> </w:t>
      </w:r>
      <w:proofErr w:type="spellStart"/>
      <w:r>
        <w:t>tijtlic</w:t>
      </w:r>
      <w:proofErr w:type="spellEnd"/>
      <w:r>
        <w:t xml:space="preserve"> </w:t>
      </w:r>
      <w:proofErr w:type="spellStart"/>
      <w:r>
        <w:t>openbart</w:t>
      </w:r>
      <w:proofErr w:type="spellEnd"/>
      <w:r>
        <w:t xml:space="preserve"> werde, </w:t>
      </w:r>
      <w:proofErr w:type="spellStart"/>
      <w:r>
        <w:t>utwendich</w:t>
      </w:r>
      <w:proofErr w:type="spellEnd"/>
      <w:r>
        <w:t xml:space="preserve"> </w:t>
      </w:r>
      <w:proofErr w:type="spellStart"/>
      <w:r>
        <w:t>dorch</w:t>
      </w:r>
      <w:proofErr w:type="spellEnd"/>
      <w:r>
        <w:t xml:space="preserve"> de </w:t>
      </w:r>
      <w:proofErr w:type="spellStart"/>
      <w:r>
        <w:t>menschwerdinge</w:t>
      </w:r>
      <w:proofErr w:type="spellEnd"/>
      <w:r>
        <w:t xml:space="preserve"> ende </w:t>
      </w:r>
      <w:proofErr w:type="spellStart"/>
      <w:r>
        <w:t>verkundinge</w:t>
      </w:r>
      <w:proofErr w:type="spellEnd"/>
      <w:r>
        <w:t xml:space="preserve"> des </w:t>
      </w:r>
      <w:proofErr w:type="spellStart"/>
      <w:r>
        <w:t>Godliken</w:t>
      </w:r>
      <w:proofErr w:type="spellEnd"/>
      <w:r>
        <w:t xml:space="preserve"> </w:t>
      </w:r>
      <w:proofErr w:type="spellStart"/>
      <w:r>
        <w:t>wordes</w:t>
      </w:r>
      <w:proofErr w:type="spellEnd"/>
      <w:r>
        <w:t xml:space="preserve">, </w:t>
      </w:r>
      <w:proofErr w:type="spellStart"/>
      <w:r>
        <w:t>welc</w:t>
      </w:r>
      <w:proofErr w:type="spellEnd"/>
      <w:r>
        <w:t xml:space="preserve"> </w:t>
      </w:r>
      <w:proofErr w:type="spellStart"/>
      <w:r>
        <w:t>is</w:t>
      </w:r>
      <w:proofErr w:type="spellEnd"/>
      <w:r>
        <w:t xml:space="preserve"> de </w:t>
      </w:r>
      <w:proofErr w:type="spellStart"/>
      <w:r>
        <w:t>voergenoemde</w:t>
      </w:r>
      <w:proofErr w:type="spellEnd"/>
      <w:r>
        <w:t xml:space="preserve"> </w:t>
      </w:r>
      <w:proofErr w:type="spellStart"/>
      <w:r>
        <w:t>sone</w:t>
      </w:r>
      <w:proofErr w:type="spellEnd"/>
      <w:r>
        <w:t xml:space="preserve"> Christus, </w:t>
      </w:r>
      <w:proofErr w:type="spellStart"/>
      <w:r>
        <w:t>Inwendich</w:t>
      </w:r>
      <w:proofErr w:type="spellEnd"/>
      <w:r>
        <w:t xml:space="preserve"> </w:t>
      </w:r>
      <w:proofErr w:type="spellStart"/>
      <w:r>
        <w:t>doer</w:t>
      </w:r>
      <w:proofErr w:type="spellEnd"/>
      <w:r>
        <w:t xml:space="preserve"> den </w:t>
      </w:r>
      <w:proofErr w:type="spellStart"/>
      <w:r>
        <w:t>hiligen</w:t>
      </w:r>
      <w:proofErr w:type="spellEnd"/>
      <w:r>
        <w:t xml:space="preserve"> geist ende den </w:t>
      </w:r>
      <w:proofErr w:type="spellStart"/>
      <w:r>
        <w:t>geloven</w:t>
      </w:r>
      <w:proofErr w:type="spellEnd"/>
      <w:r>
        <w:t xml:space="preserve">, </w:t>
      </w:r>
      <w:proofErr w:type="spellStart"/>
      <w:r>
        <w:t>welcke</w:t>
      </w:r>
      <w:proofErr w:type="spellEnd"/>
      <w:r>
        <w:t xml:space="preserve"> </w:t>
      </w:r>
      <w:proofErr w:type="spellStart"/>
      <w:r>
        <w:t>gelove</w:t>
      </w:r>
      <w:proofErr w:type="spellEnd"/>
      <w:r>
        <w:t xml:space="preserve"> </w:t>
      </w:r>
      <w:proofErr w:type="spellStart"/>
      <w:r>
        <w:t>is</w:t>
      </w:r>
      <w:proofErr w:type="spellEnd"/>
      <w:r>
        <w:t xml:space="preserve"> </w:t>
      </w:r>
      <w:proofErr w:type="spellStart"/>
      <w:r>
        <w:t>gods</w:t>
      </w:r>
      <w:proofErr w:type="spellEnd"/>
      <w:r>
        <w:t xml:space="preserve"> </w:t>
      </w:r>
      <w:proofErr w:type="spellStart"/>
      <w:r>
        <w:t>eygen</w:t>
      </w:r>
      <w:proofErr w:type="spellEnd"/>
      <w:r>
        <w:t xml:space="preserve"> </w:t>
      </w:r>
      <w:proofErr w:type="spellStart"/>
      <w:r>
        <w:t>gave</w:t>
      </w:r>
      <w:proofErr w:type="spellEnd"/>
      <w:r>
        <w:t xml:space="preserve"> </w:t>
      </w:r>
      <w:proofErr w:type="spellStart"/>
      <w:r>
        <w:t>unde</w:t>
      </w:r>
      <w:proofErr w:type="spellEnd"/>
      <w:r>
        <w:t xml:space="preserve"> </w:t>
      </w:r>
      <w:proofErr w:type="spellStart"/>
      <w:r>
        <w:t>werc</w:t>
      </w:r>
      <w:proofErr w:type="spellEnd"/>
      <w:r>
        <w:t xml:space="preserve"> in </w:t>
      </w:r>
      <w:proofErr w:type="spellStart"/>
      <w:r>
        <w:t>hen</w:t>
      </w:r>
      <w:proofErr w:type="spellEnd"/>
      <w:r>
        <w:t xml:space="preserve">. 1. </w:t>
      </w:r>
      <w:proofErr w:type="spellStart"/>
      <w:r>
        <w:t>Tymoth</w:t>
      </w:r>
      <w:proofErr w:type="spellEnd"/>
      <w:r>
        <w:t xml:space="preserve">. 3, </w:t>
      </w:r>
      <w:r>
        <w:rPr>
          <w:rStyle w:val="HTMLCode"/>
        </w:rPr>
        <w:t>16.</w:t>
      </w:r>
      <w:r>
        <w:t xml:space="preserve"> 1. </w:t>
      </w:r>
      <w:proofErr w:type="spellStart"/>
      <w:r>
        <w:t>Corin</w:t>
      </w:r>
      <w:proofErr w:type="spellEnd"/>
      <w:r>
        <w:t xml:space="preserve">. 3, </w:t>
      </w:r>
      <w:r>
        <w:rPr>
          <w:rStyle w:val="HTMLCode"/>
        </w:rPr>
        <w:t>7.</w:t>
      </w:r>
      <w:r>
        <w:t xml:space="preserve"> Joh. 6, </w:t>
      </w:r>
      <w:r>
        <w:rPr>
          <w:rStyle w:val="HTMLCode"/>
        </w:rPr>
        <w:t>29.</w:t>
      </w:r>
      <w:r>
        <w:t xml:space="preserve"> </w:t>
      </w:r>
    </w:p>
    <w:p w14:paraId="21C2C186" w14:textId="77777777" w:rsidR="000B41AB" w:rsidRDefault="000B41AB" w:rsidP="000B41AB">
      <w:pPr>
        <w:pStyle w:val="StandardWeb"/>
      </w:pPr>
      <w:r>
        <w:rPr>
          <w:rStyle w:val="Fett"/>
          <w:rFonts w:eastAsiaTheme="majorEastAsia"/>
        </w:rPr>
        <w:t>Dat 3. Artikel.</w:t>
      </w:r>
      <w:r>
        <w:t xml:space="preserve"> - So </w:t>
      </w:r>
      <w:proofErr w:type="spellStart"/>
      <w:r>
        <w:t>is</w:t>
      </w:r>
      <w:proofErr w:type="spellEnd"/>
      <w:r>
        <w:t xml:space="preserve"> de </w:t>
      </w:r>
      <w:proofErr w:type="spellStart"/>
      <w:r>
        <w:t>eenige</w:t>
      </w:r>
      <w:proofErr w:type="spellEnd"/>
      <w:r>
        <w:t xml:space="preserve"> </w:t>
      </w:r>
      <w:proofErr w:type="spellStart"/>
      <w:r>
        <w:t>christus</w:t>
      </w:r>
      <w:proofErr w:type="spellEnd"/>
      <w:r>
        <w:t xml:space="preserve"> de rechte </w:t>
      </w:r>
      <w:proofErr w:type="spellStart"/>
      <w:r>
        <w:t>middeler</w:t>
      </w:r>
      <w:proofErr w:type="spellEnd"/>
      <w:r>
        <w:t xml:space="preserve"> </w:t>
      </w:r>
      <w:proofErr w:type="spellStart"/>
      <w:r>
        <w:t>tusschen</w:t>
      </w:r>
      <w:proofErr w:type="spellEnd"/>
      <w:r>
        <w:t xml:space="preserve"> </w:t>
      </w:r>
      <w:proofErr w:type="spellStart"/>
      <w:r>
        <w:t>god</w:t>
      </w:r>
      <w:proofErr w:type="spellEnd"/>
      <w:r>
        <w:t xml:space="preserve"> ende den </w:t>
      </w:r>
      <w:proofErr w:type="spellStart"/>
      <w:r>
        <w:t>menschen</w:t>
      </w:r>
      <w:proofErr w:type="spellEnd"/>
      <w:r>
        <w:t xml:space="preserve">, hi </w:t>
      </w:r>
      <w:proofErr w:type="spellStart"/>
      <w:r>
        <w:t>is</w:t>
      </w:r>
      <w:proofErr w:type="spellEnd"/>
      <w:r>
        <w:t xml:space="preserve"> </w:t>
      </w:r>
      <w:proofErr w:type="spellStart"/>
      <w:r>
        <w:t>alleen</w:t>
      </w:r>
      <w:proofErr w:type="spellEnd"/>
      <w:r>
        <w:t xml:space="preserve"> de </w:t>
      </w:r>
      <w:proofErr w:type="spellStart"/>
      <w:r>
        <w:t>doere</w:t>
      </w:r>
      <w:proofErr w:type="spellEnd"/>
      <w:r>
        <w:t xml:space="preserve">, de </w:t>
      </w:r>
      <w:proofErr w:type="spellStart"/>
      <w:r>
        <w:t>wech</w:t>
      </w:r>
      <w:proofErr w:type="spellEnd"/>
      <w:r>
        <w:t xml:space="preserve">, de </w:t>
      </w:r>
      <w:proofErr w:type="spellStart"/>
      <w:r>
        <w:t>waerheyt</w:t>
      </w:r>
      <w:proofErr w:type="spellEnd"/>
      <w:r>
        <w:t xml:space="preserve">, ende dat </w:t>
      </w:r>
      <w:proofErr w:type="spellStart"/>
      <w:r>
        <w:t>leven</w:t>
      </w:r>
      <w:proofErr w:type="spellEnd"/>
      <w:r>
        <w:t xml:space="preserve">. Hi </w:t>
      </w:r>
      <w:proofErr w:type="spellStart"/>
      <w:r>
        <w:t>is</w:t>
      </w:r>
      <w:proofErr w:type="spellEnd"/>
      <w:r>
        <w:t xml:space="preserve"> </w:t>
      </w:r>
      <w:proofErr w:type="spellStart"/>
      <w:r>
        <w:t>ons</w:t>
      </w:r>
      <w:proofErr w:type="spellEnd"/>
      <w:r>
        <w:t xml:space="preserve"> </w:t>
      </w:r>
      <w:proofErr w:type="spellStart"/>
      <w:r>
        <w:t>gemaket</w:t>
      </w:r>
      <w:proofErr w:type="spellEnd"/>
      <w:r>
        <w:t xml:space="preserve"> van </w:t>
      </w:r>
      <w:proofErr w:type="spellStart"/>
      <w:r>
        <w:t>gode</w:t>
      </w:r>
      <w:proofErr w:type="spellEnd"/>
      <w:r>
        <w:t xml:space="preserve"> tot </w:t>
      </w:r>
      <w:proofErr w:type="spellStart"/>
      <w:r>
        <w:t>wijsheyt</w:t>
      </w:r>
      <w:proofErr w:type="spellEnd"/>
      <w:r>
        <w:t xml:space="preserve">, tot </w:t>
      </w:r>
      <w:proofErr w:type="spellStart"/>
      <w:r>
        <w:t>gerechticheyt</w:t>
      </w:r>
      <w:proofErr w:type="spellEnd"/>
      <w:r>
        <w:t xml:space="preserve">, tot </w:t>
      </w:r>
      <w:proofErr w:type="spellStart"/>
      <w:r>
        <w:t>hilliginge</w:t>
      </w:r>
      <w:proofErr w:type="spellEnd"/>
      <w:r>
        <w:t xml:space="preserve">, ende tot </w:t>
      </w:r>
      <w:proofErr w:type="spellStart"/>
      <w:r>
        <w:t>verlossinge</w:t>
      </w:r>
      <w:proofErr w:type="spellEnd"/>
      <w:r>
        <w:t xml:space="preserve">. 1. </w:t>
      </w:r>
      <w:proofErr w:type="spellStart"/>
      <w:r>
        <w:t>Timot</w:t>
      </w:r>
      <w:proofErr w:type="spellEnd"/>
      <w:r>
        <w:t xml:space="preserve">. 2, </w:t>
      </w:r>
      <w:r>
        <w:rPr>
          <w:rStyle w:val="HTMLCode"/>
        </w:rPr>
        <w:t>5.</w:t>
      </w:r>
      <w:r>
        <w:t xml:space="preserve"> Johannes 10, </w:t>
      </w:r>
      <w:r>
        <w:rPr>
          <w:rStyle w:val="HTMLCode"/>
        </w:rPr>
        <w:t>7.</w:t>
      </w:r>
      <w:r>
        <w:t xml:space="preserve"> 1. </w:t>
      </w:r>
      <w:proofErr w:type="spellStart"/>
      <w:r>
        <w:t>Corint</w:t>
      </w:r>
      <w:proofErr w:type="spellEnd"/>
      <w:r>
        <w:t xml:space="preserve">. 1, </w:t>
      </w:r>
      <w:r>
        <w:rPr>
          <w:rStyle w:val="HTMLCode"/>
        </w:rPr>
        <w:t>30.</w:t>
      </w:r>
      <w:r>
        <w:t xml:space="preserve"> </w:t>
      </w:r>
    </w:p>
    <w:p w14:paraId="4787084C" w14:textId="137DE2BA" w:rsidR="000B41AB" w:rsidRDefault="000B41AB" w:rsidP="000B41AB">
      <w:pPr>
        <w:pStyle w:val="StandardWeb"/>
      </w:pPr>
      <w:r>
        <w:rPr>
          <w:rStyle w:val="Fett"/>
          <w:rFonts w:eastAsiaTheme="majorEastAsia"/>
        </w:rPr>
        <w:t>Dat 4. Artikel.</w:t>
      </w:r>
      <w:r>
        <w:t xml:space="preserve"> - In dem </w:t>
      </w:r>
      <w:proofErr w:type="spellStart"/>
      <w:r>
        <w:t>eenigen</w:t>
      </w:r>
      <w:proofErr w:type="spellEnd"/>
      <w:r>
        <w:t xml:space="preserve"> Christo </w:t>
      </w:r>
      <w:proofErr w:type="spellStart"/>
      <w:r>
        <w:t>openbaert</w:t>
      </w:r>
      <w:proofErr w:type="spellEnd"/>
      <w:r>
        <w:t xml:space="preserve"> </w:t>
      </w:r>
      <w:proofErr w:type="spellStart"/>
      <w:r>
        <w:t>god</w:t>
      </w:r>
      <w:proofErr w:type="spellEnd"/>
      <w:r>
        <w:t xml:space="preserve"> ende </w:t>
      </w:r>
      <w:proofErr w:type="spellStart"/>
      <w:r>
        <w:t>gheeft</w:t>
      </w:r>
      <w:proofErr w:type="spellEnd"/>
      <w:r>
        <w:t xml:space="preserve"> </w:t>
      </w:r>
      <w:proofErr w:type="spellStart"/>
      <w:r>
        <w:t>zijn</w:t>
      </w:r>
      <w:proofErr w:type="spellEnd"/>
      <w:r>
        <w:t xml:space="preserve"> </w:t>
      </w:r>
      <w:proofErr w:type="spellStart"/>
      <w:r>
        <w:t>goetheit</w:t>
      </w:r>
      <w:proofErr w:type="spellEnd"/>
      <w:r>
        <w:t xml:space="preserve">, </w:t>
      </w:r>
      <w:proofErr w:type="spellStart"/>
      <w:r>
        <w:t>barmherticheit</w:t>
      </w:r>
      <w:proofErr w:type="spellEnd"/>
      <w:r>
        <w:t xml:space="preserve">, </w:t>
      </w:r>
      <w:proofErr w:type="spellStart"/>
      <w:r>
        <w:t>gunst</w:t>
      </w:r>
      <w:proofErr w:type="spellEnd"/>
      <w:r>
        <w:t xml:space="preserve">, </w:t>
      </w:r>
      <w:proofErr w:type="spellStart"/>
      <w:r>
        <w:t>vergevinge</w:t>
      </w:r>
      <w:proofErr w:type="spellEnd"/>
      <w:r>
        <w:t xml:space="preserve"> der </w:t>
      </w:r>
      <w:proofErr w:type="spellStart"/>
      <w:r>
        <w:t>sunden</w:t>
      </w:r>
      <w:proofErr w:type="spellEnd"/>
      <w:r>
        <w:t xml:space="preserve">, </w:t>
      </w:r>
      <w:proofErr w:type="spellStart"/>
      <w:r>
        <w:t>rechtverdicheit</w:t>
      </w:r>
      <w:proofErr w:type="spellEnd"/>
      <w:r>
        <w:t xml:space="preserve">, </w:t>
      </w:r>
      <w:proofErr w:type="spellStart"/>
      <w:r>
        <w:t>salicheit</w:t>
      </w:r>
      <w:proofErr w:type="spellEnd"/>
      <w:r>
        <w:t xml:space="preserve">, dat </w:t>
      </w:r>
      <w:proofErr w:type="spellStart"/>
      <w:r>
        <w:t>eewige</w:t>
      </w:r>
      <w:proofErr w:type="spellEnd"/>
      <w:r>
        <w:t xml:space="preserve"> </w:t>
      </w:r>
      <w:proofErr w:type="spellStart"/>
      <w:r>
        <w:t>leven</w:t>
      </w:r>
      <w:proofErr w:type="spellEnd"/>
      <w:r>
        <w:t xml:space="preserve">, in summa </w:t>
      </w:r>
      <w:proofErr w:type="spellStart"/>
      <w:r>
        <w:t>hen</w:t>
      </w:r>
      <w:proofErr w:type="spellEnd"/>
      <w:r>
        <w:t xml:space="preserve"> </w:t>
      </w:r>
      <w:proofErr w:type="spellStart"/>
      <w:r>
        <w:t>sulven</w:t>
      </w:r>
      <w:proofErr w:type="spellEnd"/>
      <w:r>
        <w:t xml:space="preserve">. In hem </w:t>
      </w:r>
      <w:proofErr w:type="spellStart"/>
      <w:r>
        <w:t>geft</w:t>
      </w:r>
      <w:proofErr w:type="spellEnd"/>
      <w:r>
        <w:t xml:space="preserve"> hi al </w:t>
      </w:r>
      <w:proofErr w:type="spellStart"/>
      <w:r>
        <w:t>wat</w:t>
      </w:r>
      <w:proofErr w:type="spellEnd"/>
      <w:r>
        <w:t xml:space="preserve"> hi van uns </w:t>
      </w:r>
      <w:proofErr w:type="spellStart"/>
      <w:r>
        <w:t>eyschet</w:t>
      </w:r>
      <w:proofErr w:type="spellEnd"/>
      <w:r>
        <w:t xml:space="preserve"> </w:t>
      </w:r>
      <w:proofErr w:type="spellStart"/>
      <w:r>
        <w:t>doer</w:t>
      </w:r>
      <w:proofErr w:type="spellEnd"/>
      <w:r>
        <w:t xml:space="preserve"> die </w:t>
      </w:r>
      <w:proofErr w:type="spellStart"/>
      <w:r>
        <w:t>wet</w:t>
      </w:r>
      <w:proofErr w:type="spellEnd"/>
      <w:r w:rsidR="003A4051">
        <w:rPr>
          <w:rStyle w:val="Endnotenzeichen"/>
        </w:rPr>
        <w:endnoteReference w:id="1"/>
      </w:r>
      <w:r>
        <w:t xml:space="preserve">, ende </w:t>
      </w:r>
      <w:proofErr w:type="spellStart"/>
      <w:r>
        <w:t>wat</w:t>
      </w:r>
      <w:proofErr w:type="spellEnd"/>
      <w:r>
        <w:t xml:space="preserve"> hi uns </w:t>
      </w:r>
      <w:proofErr w:type="spellStart"/>
      <w:r>
        <w:t>toseyt</w:t>
      </w:r>
      <w:proofErr w:type="spellEnd"/>
      <w:r>
        <w:t xml:space="preserve"> </w:t>
      </w:r>
      <w:proofErr w:type="spellStart"/>
      <w:r>
        <w:t>doer</w:t>
      </w:r>
      <w:proofErr w:type="spellEnd"/>
      <w:r>
        <w:t xml:space="preserve"> dat Evangelium: </w:t>
      </w:r>
      <w:proofErr w:type="spellStart"/>
      <w:r>
        <w:t>Nae</w:t>
      </w:r>
      <w:proofErr w:type="spellEnd"/>
      <w:r>
        <w:t xml:space="preserve"> dem Christus </w:t>
      </w:r>
      <w:proofErr w:type="spellStart"/>
      <w:r>
        <w:t>is</w:t>
      </w:r>
      <w:proofErr w:type="spellEnd"/>
      <w:r>
        <w:t xml:space="preserve"> dat ende, ende de </w:t>
      </w:r>
      <w:proofErr w:type="spellStart"/>
      <w:r>
        <w:t>vervullinge</w:t>
      </w:r>
      <w:proofErr w:type="spellEnd"/>
      <w:r>
        <w:t xml:space="preserve"> beyde des </w:t>
      </w:r>
      <w:proofErr w:type="spellStart"/>
      <w:r>
        <w:t>wets</w:t>
      </w:r>
      <w:proofErr w:type="spellEnd"/>
      <w:r>
        <w:t xml:space="preserve"> ende des </w:t>
      </w:r>
      <w:proofErr w:type="spellStart"/>
      <w:r>
        <w:t>Evangelij</w:t>
      </w:r>
      <w:proofErr w:type="spellEnd"/>
      <w:r>
        <w:t xml:space="preserve">. De </w:t>
      </w:r>
      <w:proofErr w:type="spellStart"/>
      <w:r>
        <w:t>wet</w:t>
      </w:r>
      <w:proofErr w:type="spellEnd"/>
      <w:r>
        <w:t xml:space="preserve"> dringet als ein </w:t>
      </w:r>
      <w:proofErr w:type="spellStart"/>
      <w:r>
        <w:t>tuchtmeister</w:t>
      </w:r>
      <w:proofErr w:type="spellEnd"/>
      <w:r>
        <w:t xml:space="preserve"> tot Christum </w:t>
      </w:r>
      <w:proofErr w:type="spellStart"/>
      <w:r>
        <w:t>doer</w:t>
      </w:r>
      <w:proofErr w:type="spellEnd"/>
      <w:r>
        <w:t xml:space="preserve"> </w:t>
      </w:r>
      <w:proofErr w:type="spellStart"/>
      <w:r>
        <w:t>openbaringe</w:t>
      </w:r>
      <w:proofErr w:type="spellEnd"/>
      <w:r>
        <w:t xml:space="preserve"> unser </w:t>
      </w:r>
      <w:proofErr w:type="spellStart"/>
      <w:r>
        <w:t>sunden</w:t>
      </w:r>
      <w:proofErr w:type="spellEnd"/>
      <w:r>
        <w:t xml:space="preserve">. Dat </w:t>
      </w:r>
      <w:proofErr w:type="spellStart"/>
      <w:r>
        <w:t>evangelion</w:t>
      </w:r>
      <w:proofErr w:type="spellEnd"/>
      <w:r>
        <w:t xml:space="preserve"> locket tot hem </w:t>
      </w:r>
      <w:proofErr w:type="spellStart"/>
      <w:r>
        <w:t>doer</w:t>
      </w:r>
      <w:proofErr w:type="spellEnd"/>
      <w:r>
        <w:t xml:space="preserve"> </w:t>
      </w:r>
      <w:proofErr w:type="spellStart"/>
      <w:r>
        <w:t>openbaringeder</w:t>
      </w:r>
      <w:proofErr w:type="spellEnd"/>
      <w:r>
        <w:t xml:space="preserve"> </w:t>
      </w:r>
      <w:proofErr w:type="spellStart"/>
      <w:r>
        <w:t>godliker</w:t>
      </w:r>
      <w:proofErr w:type="spellEnd"/>
      <w:r>
        <w:t xml:space="preserve"> </w:t>
      </w:r>
      <w:proofErr w:type="spellStart"/>
      <w:r>
        <w:t>genaden</w:t>
      </w:r>
      <w:proofErr w:type="spellEnd"/>
      <w:r>
        <w:t xml:space="preserve">. Jo. 3, </w:t>
      </w:r>
      <w:r>
        <w:rPr>
          <w:rStyle w:val="HTMLCode"/>
        </w:rPr>
        <w:t>16.</w:t>
      </w:r>
      <w:r>
        <w:t xml:space="preserve"> Ro. 8, </w:t>
      </w:r>
      <w:r>
        <w:rPr>
          <w:rStyle w:val="HTMLCode"/>
        </w:rPr>
        <w:t>2-4. 29-32.</w:t>
      </w:r>
      <w:r>
        <w:t xml:space="preserve"> Rom. 10, </w:t>
      </w:r>
      <w:r>
        <w:rPr>
          <w:rStyle w:val="HTMLCode"/>
        </w:rPr>
        <w:t>4.</w:t>
      </w:r>
      <w:r>
        <w:t xml:space="preserve"> Rom. 1, </w:t>
      </w:r>
      <w:r>
        <w:rPr>
          <w:rStyle w:val="HTMLCode"/>
        </w:rPr>
        <w:t>1-3. 16 f.</w:t>
      </w:r>
      <w:r>
        <w:t xml:space="preserve"> Gala. 3, </w:t>
      </w:r>
      <w:r>
        <w:rPr>
          <w:rStyle w:val="HTMLCode"/>
        </w:rPr>
        <w:t>24.</w:t>
      </w:r>
      <w:r>
        <w:t xml:space="preserve"> Rom. 3, </w:t>
      </w:r>
      <w:r>
        <w:rPr>
          <w:rStyle w:val="HTMLCode"/>
        </w:rPr>
        <w:t>21.</w:t>
      </w:r>
      <w:r>
        <w:t xml:space="preserve"> 7, </w:t>
      </w:r>
      <w:r>
        <w:rPr>
          <w:rStyle w:val="HTMLCode"/>
        </w:rPr>
        <w:t>4.</w:t>
      </w:r>
      <w:r>
        <w:t xml:space="preserve"> Math. 11, </w:t>
      </w:r>
      <w:r>
        <w:rPr>
          <w:rStyle w:val="HTMLCode"/>
        </w:rPr>
        <w:t>28.</w:t>
      </w:r>
      <w:r>
        <w:t xml:space="preserve"> </w:t>
      </w:r>
    </w:p>
    <w:p w14:paraId="2256248D" w14:textId="77777777" w:rsidR="000B41AB" w:rsidRDefault="000B41AB" w:rsidP="000B41AB">
      <w:pPr>
        <w:pStyle w:val="StandardWeb"/>
      </w:pPr>
      <w:r>
        <w:rPr>
          <w:rStyle w:val="Fett"/>
          <w:rFonts w:eastAsiaTheme="majorEastAsia"/>
        </w:rPr>
        <w:t>Dat 5. Artikel.</w:t>
      </w:r>
      <w:r>
        <w:t xml:space="preserve"> - Nicht </w:t>
      </w:r>
      <w:proofErr w:type="spellStart"/>
      <w:r>
        <w:t>alleen</w:t>
      </w:r>
      <w:proofErr w:type="spellEnd"/>
      <w:r>
        <w:t xml:space="preserve"> </w:t>
      </w:r>
      <w:proofErr w:type="spellStart"/>
      <w:r>
        <w:t>geeft</w:t>
      </w:r>
      <w:proofErr w:type="spellEnd"/>
      <w:r>
        <w:t xml:space="preserve"> uns </w:t>
      </w:r>
      <w:proofErr w:type="spellStart"/>
      <w:r>
        <w:t>god</w:t>
      </w:r>
      <w:proofErr w:type="spellEnd"/>
      <w:r>
        <w:t xml:space="preserve"> </w:t>
      </w:r>
      <w:proofErr w:type="spellStart"/>
      <w:r>
        <w:t>christum</w:t>
      </w:r>
      <w:proofErr w:type="spellEnd"/>
      <w:r>
        <w:t xml:space="preserve"> ende alle dingen mit hem </w:t>
      </w:r>
      <w:proofErr w:type="spellStart"/>
      <w:r>
        <w:t>enn</w:t>
      </w:r>
      <w:proofErr w:type="spellEnd"/>
      <w:r>
        <w:t xml:space="preserve"> in hem, </w:t>
      </w:r>
      <w:proofErr w:type="spellStart"/>
      <w:r>
        <w:t>dan</w:t>
      </w:r>
      <w:proofErr w:type="spellEnd"/>
      <w:r>
        <w:t xml:space="preserve"> hi </w:t>
      </w:r>
      <w:proofErr w:type="spellStart"/>
      <w:r>
        <w:t>geeft</w:t>
      </w:r>
      <w:proofErr w:type="spellEnd"/>
      <w:r>
        <w:t xml:space="preserve"> uns </w:t>
      </w:r>
      <w:proofErr w:type="spellStart"/>
      <w:r>
        <w:t>ooc</w:t>
      </w:r>
      <w:proofErr w:type="spellEnd"/>
      <w:r>
        <w:t xml:space="preserve"> ende werket in uns den </w:t>
      </w:r>
      <w:proofErr w:type="spellStart"/>
      <w:r>
        <w:t>geloven</w:t>
      </w:r>
      <w:proofErr w:type="spellEnd"/>
      <w:r>
        <w:t xml:space="preserve">, </w:t>
      </w:r>
      <w:proofErr w:type="spellStart"/>
      <w:r>
        <w:t>doer</w:t>
      </w:r>
      <w:proofErr w:type="spellEnd"/>
      <w:r>
        <w:t xml:space="preserve"> </w:t>
      </w:r>
      <w:proofErr w:type="spellStart"/>
      <w:r>
        <w:t>welcke</w:t>
      </w:r>
      <w:proofErr w:type="spellEnd"/>
      <w:r>
        <w:t xml:space="preserve"> </w:t>
      </w:r>
      <w:proofErr w:type="spellStart"/>
      <w:r>
        <w:t>gelove</w:t>
      </w:r>
      <w:proofErr w:type="spellEnd"/>
      <w:r>
        <w:t xml:space="preserve"> </w:t>
      </w:r>
      <w:proofErr w:type="spellStart"/>
      <w:r>
        <w:t>wi</w:t>
      </w:r>
      <w:proofErr w:type="spellEnd"/>
      <w:r>
        <w:t xml:space="preserve"> </w:t>
      </w:r>
      <w:proofErr w:type="spellStart"/>
      <w:r>
        <w:t>sulc</w:t>
      </w:r>
      <w:proofErr w:type="spellEnd"/>
      <w:r>
        <w:t xml:space="preserve"> </w:t>
      </w:r>
      <w:proofErr w:type="spellStart"/>
      <w:r>
        <w:t>altemael</w:t>
      </w:r>
      <w:proofErr w:type="spellEnd"/>
      <w:r>
        <w:t xml:space="preserve"> </w:t>
      </w:r>
      <w:proofErr w:type="spellStart"/>
      <w:r>
        <w:t>aennemen</w:t>
      </w:r>
      <w:proofErr w:type="spellEnd"/>
      <w:r>
        <w:t xml:space="preserve"> ende </w:t>
      </w:r>
      <w:proofErr w:type="spellStart"/>
      <w:r>
        <w:t>toe</w:t>
      </w:r>
      <w:proofErr w:type="spellEnd"/>
      <w:r>
        <w:t xml:space="preserve"> tasten, </w:t>
      </w:r>
      <w:proofErr w:type="spellStart"/>
      <w:r>
        <w:t>ons</w:t>
      </w:r>
      <w:proofErr w:type="spellEnd"/>
      <w:r>
        <w:t xml:space="preserve"> </w:t>
      </w:r>
      <w:proofErr w:type="spellStart"/>
      <w:r>
        <w:t>daer</w:t>
      </w:r>
      <w:proofErr w:type="spellEnd"/>
      <w:r>
        <w:t xml:space="preserve"> </w:t>
      </w:r>
      <w:proofErr w:type="spellStart"/>
      <w:r>
        <w:t>up</w:t>
      </w:r>
      <w:proofErr w:type="spellEnd"/>
      <w:r>
        <w:t xml:space="preserve"> </w:t>
      </w:r>
      <w:proofErr w:type="spellStart"/>
      <w:r>
        <w:t>laten</w:t>
      </w:r>
      <w:proofErr w:type="spellEnd"/>
      <w:r>
        <w:t xml:space="preserve">. Dat </w:t>
      </w:r>
      <w:proofErr w:type="spellStart"/>
      <w:r>
        <w:t>heyt</w:t>
      </w:r>
      <w:proofErr w:type="spellEnd"/>
      <w:r>
        <w:t xml:space="preserve"> nu dat </w:t>
      </w:r>
      <w:proofErr w:type="spellStart"/>
      <w:r>
        <w:t>fleys</w:t>
      </w:r>
      <w:proofErr w:type="spellEnd"/>
      <w:r>
        <w:t xml:space="preserve"> ende dat </w:t>
      </w:r>
      <w:proofErr w:type="spellStart"/>
      <w:r>
        <w:t>bloedt</w:t>
      </w:r>
      <w:proofErr w:type="spellEnd"/>
      <w:r>
        <w:t xml:space="preserve"> Christi, </w:t>
      </w:r>
      <w:proofErr w:type="spellStart"/>
      <w:r>
        <w:t>ia</w:t>
      </w:r>
      <w:proofErr w:type="spellEnd"/>
      <w:r>
        <w:t xml:space="preserve"> Christum </w:t>
      </w:r>
      <w:proofErr w:type="spellStart"/>
      <w:r>
        <w:t>selven</w:t>
      </w:r>
      <w:proofErr w:type="spellEnd"/>
      <w:r>
        <w:t xml:space="preserve"> </w:t>
      </w:r>
      <w:proofErr w:type="spellStart"/>
      <w:r>
        <w:t>heel</w:t>
      </w:r>
      <w:proofErr w:type="spellEnd"/>
      <w:r>
        <w:t xml:space="preserve"> ende al </w:t>
      </w:r>
      <w:proofErr w:type="spellStart"/>
      <w:r>
        <w:t>eten</w:t>
      </w:r>
      <w:proofErr w:type="spellEnd"/>
      <w:r>
        <w:t xml:space="preserve"> ende </w:t>
      </w:r>
      <w:proofErr w:type="spellStart"/>
      <w:r>
        <w:t>drincken</w:t>
      </w:r>
      <w:proofErr w:type="spellEnd"/>
      <w:r>
        <w:t xml:space="preserve">, </w:t>
      </w:r>
      <w:proofErr w:type="spellStart"/>
      <w:r>
        <w:t>metter</w:t>
      </w:r>
      <w:proofErr w:type="spellEnd"/>
      <w:r>
        <w:t xml:space="preserve"> dope </w:t>
      </w:r>
      <w:proofErr w:type="spellStart"/>
      <w:r>
        <w:t>christi</w:t>
      </w:r>
      <w:proofErr w:type="spellEnd"/>
      <w:r>
        <w:t xml:space="preserve"> dat </w:t>
      </w:r>
      <w:proofErr w:type="spellStart"/>
      <w:r>
        <w:t>is</w:t>
      </w:r>
      <w:proofErr w:type="spellEnd"/>
      <w:r>
        <w:t xml:space="preserve"> mitten </w:t>
      </w:r>
      <w:proofErr w:type="spellStart"/>
      <w:r>
        <w:t>hilgen</w:t>
      </w:r>
      <w:proofErr w:type="spellEnd"/>
      <w:r>
        <w:t xml:space="preserve"> </w:t>
      </w:r>
      <w:proofErr w:type="spellStart"/>
      <w:r>
        <w:t>geest</w:t>
      </w:r>
      <w:proofErr w:type="spellEnd"/>
      <w:r>
        <w:t xml:space="preserve"> </w:t>
      </w:r>
      <w:proofErr w:type="spellStart"/>
      <w:r>
        <w:t>gedoopt</w:t>
      </w:r>
      <w:proofErr w:type="spellEnd"/>
      <w:r>
        <w:t xml:space="preserve"> werden, </w:t>
      </w:r>
      <w:proofErr w:type="spellStart"/>
      <w:r>
        <w:t>nieu</w:t>
      </w:r>
      <w:proofErr w:type="spellEnd"/>
      <w:r>
        <w:t xml:space="preserve"> geboren werden, </w:t>
      </w:r>
      <w:proofErr w:type="spellStart"/>
      <w:r>
        <w:t>vnd</w:t>
      </w:r>
      <w:proofErr w:type="spellEnd"/>
      <w:r>
        <w:t xml:space="preserve"> dem </w:t>
      </w:r>
      <w:proofErr w:type="spellStart"/>
      <w:r>
        <w:t>vader</w:t>
      </w:r>
      <w:proofErr w:type="spellEnd"/>
      <w:r>
        <w:t xml:space="preserve"> </w:t>
      </w:r>
      <w:proofErr w:type="spellStart"/>
      <w:r>
        <w:t>getoghen</w:t>
      </w:r>
      <w:proofErr w:type="spellEnd"/>
      <w:r>
        <w:t xml:space="preserve"> ende </w:t>
      </w:r>
      <w:proofErr w:type="spellStart"/>
      <w:r>
        <w:t>geleerrt</w:t>
      </w:r>
      <w:proofErr w:type="spellEnd"/>
      <w:r>
        <w:t xml:space="preserve"> ende </w:t>
      </w:r>
      <w:proofErr w:type="spellStart"/>
      <w:r>
        <w:t>christo</w:t>
      </w:r>
      <w:proofErr w:type="spellEnd"/>
      <w:r>
        <w:t xml:space="preserve"> </w:t>
      </w:r>
      <w:proofErr w:type="spellStart"/>
      <w:r>
        <w:t>geschenct</w:t>
      </w:r>
      <w:proofErr w:type="spellEnd"/>
      <w:r>
        <w:t xml:space="preserve"> werden, tot </w:t>
      </w:r>
      <w:proofErr w:type="spellStart"/>
      <w:r>
        <w:t>christum</w:t>
      </w:r>
      <w:proofErr w:type="spellEnd"/>
      <w:r>
        <w:t xml:space="preserve"> </w:t>
      </w:r>
      <w:proofErr w:type="spellStart"/>
      <w:r>
        <w:t>comen</w:t>
      </w:r>
      <w:proofErr w:type="spellEnd"/>
      <w:r>
        <w:t xml:space="preserve">, </w:t>
      </w:r>
      <w:proofErr w:type="spellStart"/>
      <w:r>
        <w:t>zijn</w:t>
      </w:r>
      <w:proofErr w:type="spellEnd"/>
      <w:r>
        <w:t xml:space="preserve"> stemme </w:t>
      </w:r>
      <w:proofErr w:type="spellStart"/>
      <w:r>
        <w:t>hoeren</w:t>
      </w:r>
      <w:proofErr w:type="spellEnd"/>
      <w:r>
        <w:t xml:space="preserve">. Rom. 8, </w:t>
      </w:r>
      <w:r>
        <w:rPr>
          <w:rStyle w:val="HTMLCode"/>
        </w:rPr>
        <w:t>32.</w:t>
      </w:r>
      <w:r>
        <w:t xml:space="preserve"> Joh. 6, </w:t>
      </w:r>
      <w:r>
        <w:rPr>
          <w:rStyle w:val="HTMLCode"/>
        </w:rPr>
        <w:t xml:space="preserve">29. 35. </w:t>
      </w:r>
      <w:proofErr w:type="spellStart"/>
      <w:r>
        <w:rPr>
          <w:rStyle w:val="HTMLCode"/>
        </w:rPr>
        <w:t>53f</w:t>
      </w:r>
      <w:proofErr w:type="spellEnd"/>
      <w:r>
        <w:rPr>
          <w:rStyle w:val="HTMLCode"/>
        </w:rPr>
        <w:t>.</w:t>
      </w:r>
      <w:r>
        <w:t xml:space="preserve"> 1, </w:t>
      </w:r>
      <w:r>
        <w:rPr>
          <w:rStyle w:val="HTMLCode"/>
        </w:rPr>
        <w:t>33.</w:t>
      </w:r>
      <w:r>
        <w:t xml:space="preserve"> 4, </w:t>
      </w:r>
      <w:r>
        <w:rPr>
          <w:rStyle w:val="HTMLCode"/>
        </w:rPr>
        <w:t>14.</w:t>
      </w:r>
      <w:r>
        <w:t xml:space="preserve"> 6, </w:t>
      </w:r>
      <w:r>
        <w:rPr>
          <w:rStyle w:val="HTMLCode"/>
        </w:rPr>
        <w:t>44, 57, 65</w:t>
      </w:r>
      <w:r>
        <w:t xml:space="preserve"> </w:t>
      </w:r>
      <w:proofErr w:type="spellStart"/>
      <w:r>
        <w:t>enn</w:t>
      </w:r>
      <w:proofErr w:type="spellEnd"/>
      <w:r>
        <w:t xml:space="preserve"> 10, </w:t>
      </w:r>
      <w:r>
        <w:rPr>
          <w:rStyle w:val="HTMLCode"/>
        </w:rPr>
        <w:t>16.</w:t>
      </w:r>
      <w:r>
        <w:t xml:space="preserve"> </w:t>
      </w:r>
    </w:p>
    <w:p w14:paraId="5DC50000" w14:textId="432224DA" w:rsidR="000B41AB" w:rsidRDefault="000B41AB" w:rsidP="000B41AB">
      <w:pPr>
        <w:pStyle w:val="StandardWeb"/>
      </w:pPr>
      <w:r>
        <w:rPr>
          <w:rStyle w:val="Fett"/>
          <w:rFonts w:eastAsiaTheme="majorEastAsia"/>
        </w:rPr>
        <w:t>Dat 6. Artikel.</w:t>
      </w:r>
      <w:r>
        <w:t xml:space="preserve"> - </w:t>
      </w:r>
      <w:proofErr w:type="spellStart"/>
      <w:r>
        <w:t>Sulc</w:t>
      </w:r>
      <w:proofErr w:type="spellEnd"/>
      <w:r>
        <w:t xml:space="preserve"> </w:t>
      </w:r>
      <w:proofErr w:type="spellStart"/>
      <w:r>
        <w:t>doed</w:t>
      </w:r>
      <w:proofErr w:type="spellEnd"/>
      <w:r>
        <w:t xml:space="preserve"> </w:t>
      </w:r>
      <w:proofErr w:type="spellStart"/>
      <w:r>
        <w:t>god</w:t>
      </w:r>
      <w:proofErr w:type="spellEnd"/>
      <w:r>
        <w:t xml:space="preserve"> </w:t>
      </w:r>
      <w:proofErr w:type="spellStart"/>
      <w:r>
        <w:t>alleen</w:t>
      </w:r>
      <w:proofErr w:type="spellEnd"/>
      <w:r>
        <w:t xml:space="preserve">; dat </w:t>
      </w:r>
      <w:proofErr w:type="spellStart"/>
      <w:r>
        <w:t>is</w:t>
      </w:r>
      <w:proofErr w:type="spellEnd"/>
      <w:r>
        <w:t xml:space="preserve"> hi </w:t>
      </w:r>
      <w:proofErr w:type="spellStart"/>
      <w:r>
        <w:t>prediket</w:t>
      </w:r>
      <w:proofErr w:type="spellEnd"/>
      <w:r>
        <w:t xml:space="preserve">, hi </w:t>
      </w:r>
      <w:proofErr w:type="spellStart"/>
      <w:r>
        <w:t>doepet</w:t>
      </w:r>
      <w:proofErr w:type="spellEnd"/>
      <w:r>
        <w:t xml:space="preserve">, hi </w:t>
      </w:r>
      <w:proofErr w:type="spellStart"/>
      <w:r>
        <w:t>gevet</w:t>
      </w:r>
      <w:proofErr w:type="spellEnd"/>
      <w:r>
        <w:t xml:space="preserve"> den </w:t>
      </w:r>
      <w:proofErr w:type="spellStart"/>
      <w:r>
        <w:t>hilligen</w:t>
      </w:r>
      <w:proofErr w:type="spellEnd"/>
      <w:r>
        <w:t xml:space="preserve"> geist ende dat </w:t>
      </w:r>
      <w:proofErr w:type="spellStart"/>
      <w:r>
        <w:t>ghelove</w:t>
      </w:r>
      <w:proofErr w:type="spellEnd"/>
      <w:r>
        <w:t xml:space="preserve">, hi werket </w:t>
      </w:r>
      <w:proofErr w:type="spellStart"/>
      <w:r>
        <w:t>alleyn</w:t>
      </w:r>
      <w:proofErr w:type="spellEnd"/>
      <w:r>
        <w:t xml:space="preserve"> </w:t>
      </w:r>
      <w:proofErr w:type="spellStart"/>
      <w:r>
        <w:t>inwendich</w:t>
      </w:r>
      <w:proofErr w:type="spellEnd"/>
      <w:r>
        <w:t xml:space="preserve"> </w:t>
      </w:r>
      <w:proofErr w:type="spellStart"/>
      <w:r>
        <w:t>inder</w:t>
      </w:r>
      <w:proofErr w:type="spellEnd"/>
      <w:r>
        <w:t xml:space="preserve"> </w:t>
      </w:r>
      <w:proofErr w:type="spellStart"/>
      <w:r>
        <w:t>herten</w:t>
      </w:r>
      <w:proofErr w:type="spellEnd"/>
      <w:r>
        <w:t xml:space="preserve">, </w:t>
      </w:r>
      <w:proofErr w:type="spellStart"/>
      <w:r>
        <w:t>daer</w:t>
      </w:r>
      <w:proofErr w:type="spellEnd"/>
      <w:r>
        <w:t xml:space="preserve"> </w:t>
      </w:r>
      <w:proofErr w:type="spellStart"/>
      <w:r>
        <w:t>konnen</w:t>
      </w:r>
      <w:proofErr w:type="spellEnd"/>
      <w:r>
        <w:t xml:space="preserve"> </w:t>
      </w:r>
      <w:proofErr w:type="spellStart"/>
      <w:r>
        <w:t>wij</w:t>
      </w:r>
      <w:proofErr w:type="spellEnd"/>
      <w:r>
        <w:t xml:space="preserve"> </w:t>
      </w:r>
      <w:proofErr w:type="spellStart"/>
      <w:r>
        <w:t>niet</w:t>
      </w:r>
      <w:proofErr w:type="spellEnd"/>
      <w:r>
        <w:t xml:space="preserve"> </w:t>
      </w:r>
      <w:proofErr w:type="spellStart"/>
      <w:r>
        <w:t>thodoen</w:t>
      </w:r>
      <w:proofErr w:type="spellEnd"/>
      <w:r>
        <w:t xml:space="preserve">. Na dien he </w:t>
      </w:r>
      <w:proofErr w:type="spellStart"/>
      <w:r>
        <w:t>sulcx</w:t>
      </w:r>
      <w:proofErr w:type="spellEnd"/>
      <w:r>
        <w:t xml:space="preserve"> </w:t>
      </w:r>
      <w:proofErr w:type="spellStart"/>
      <w:r>
        <w:t>doet</w:t>
      </w:r>
      <w:proofErr w:type="spellEnd"/>
      <w:r>
        <w:t xml:space="preserve">, </w:t>
      </w:r>
      <w:proofErr w:type="spellStart"/>
      <w:r>
        <w:t>niet</w:t>
      </w:r>
      <w:proofErr w:type="spellEnd"/>
      <w:r>
        <w:t xml:space="preserve"> </w:t>
      </w:r>
      <w:proofErr w:type="spellStart"/>
      <w:r>
        <w:t>alleen</w:t>
      </w:r>
      <w:proofErr w:type="spellEnd"/>
      <w:r>
        <w:t xml:space="preserve"> recht </w:t>
      </w:r>
      <w:proofErr w:type="spellStart"/>
      <w:r>
        <w:t>op</w:t>
      </w:r>
      <w:proofErr w:type="spellEnd"/>
      <w:r>
        <w:t xml:space="preserve"> die </w:t>
      </w:r>
      <w:proofErr w:type="spellStart"/>
      <w:r>
        <w:t>tijt</w:t>
      </w:r>
      <w:proofErr w:type="spellEnd"/>
      <w:r>
        <w:t xml:space="preserve"> als </w:t>
      </w:r>
      <w:proofErr w:type="spellStart"/>
      <w:r>
        <w:t>wij</w:t>
      </w:r>
      <w:proofErr w:type="spellEnd"/>
      <w:r>
        <w:t xml:space="preserve"> </w:t>
      </w:r>
      <w:proofErr w:type="spellStart"/>
      <w:r>
        <w:t>preken</w:t>
      </w:r>
      <w:proofErr w:type="spellEnd"/>
      <w:r w:rsidR="003A4051">
        <w:rPr>
          <w:rStyle w:val="Endnotenzeichen"/>
        </w:rPr>
        <w:endnoteReference w:id="2"/>
      </w:r>
      <w:r>
        <w:t xml:space="preserve"> </w:t>
      </w:r>
      <w:proofErr w:type="spellStart"/>
      <w:r>
        <w:t>horen</w:t>
      </w:r>
      <w:proofErr w:type="spellEnd"/>
      <w:r>
        <w:t xml:space="preserve">, </w:t>
      </w:r>
      <w:proofErr w:type="spellStart"/>
      <w:r>
        <w:t>gedoopt</w:t>
      </w:r>
      <w:proofErr w:type="spellEnd"/>
      <w:r>
        <w:t xml:space="preserve"> werden, dat </w:t>
      </w:r>
      <w:proofErr w:type="spellStart"/>
      <w:r>
        <w:t>aventmael</w:t>
      </w:r>
      <w:proofErr w:type="spellEnd"/>
      <w:r>
        <w:t xml:space="preserve"> des </w:t>
      </w:r>
      <w:proofErr w:type="spellStart"/>
      <w:r>
        <w:t>heren</w:t>
      </w:r>
      <w:proofErr w:type="spellEnd"/>
      <w:r>
        <w:t xml:space="preserve"> holden </w:t>
      </w:r>
      <w:proofErr w:type="spellStart"/>
      <w:r>
        <w:t>uthwendich</w:t>
      </w:r>
      <w:proofErr w:type="spellEnd"/>
      <w:r>
        <w:t xml:space="preserve">, </w:t>
      </w:r>
      <w:proofErr w:type="spellStart"/>
      <w:r>
        <w:t>dan</w:t>
      </w:r>
      <w:proofErr w:type="spellEnd"/>
      <w:r>
        <w:t xml:space="preserve"> </w:t>
      </w:r>
      <w:proofErr w:type="spellStart"/>
      <w:r>
        <w:t>mede</w:t>
      </w:r>
      <w:proofErr w:type="spellEnd"/>
      <w:r>
        <w:t xml:space="preserve">, vor </w:t>
      </w:r>
      <w:proofErr w:type="spellStart"/>
      <w:r>
        <w:t>unde</w:t>
      </w:r>
      <w:proofErr w:type="spellEnd"/>
      <w:r>
        <w:t xml:space="preserve"> na, </w:t>
      </w:r>
      <w:proofErr w:type="spellStart"/>
      <w:r>
        <w:t>wanner</w:t>
      </w:r>
      <w:proofErr w:type="spellEnd"/>
      <w:r>
        <w:t xml:space="preserve"> dat </w:t>
      </w:r>
      <w:proofErr w:type="spellStart"/>
      <w:r>
        <w:t>sijnen</w:t>
      </w:r>
      <w:proofErr w:type="spellEnd"/>
      <w:r>
        <w:t xml:space="preserve"> </w:t>
      </w:r>
      <w:proofErr w:type="spellStart"/>
      <w:r>
        <w:t>godliken</w:t>
      </w:r>
      <w:proofErr w:type="spellEnd"/>
      <w:r>
        <w:t xml:space="preserve"> willen </w:t>
      </w:r>
      <w:proofErr w:type="spellStart"/>
      <w:r>
        <w:t>beliefft</w:t>
      </w:r>
      <w:proofErr w:type="spellEnd"/>
      <w:r>
        <w:t xml:space="preserve">. Gods </w:t>
      </w:r>
      <w:proofErr w:type="spellStart"/>
      <w:r>
        <w:t>werck</w:t>
      </w:r>
      <w:proofErr w:type="spellEnd"/>
      <w:r>
        <w:t xml:space="preserve"> mach an </w:t>
      </w:r>
      <w:proofErr w:type="spellStart"/>
      <w:r>
        <w:t>ons</w:t>
      </w:r>
      <w:proofErr w:type="spellEnd"/>
      <w:r>
        <w:t xml:space="preserve"> </w:t>
      </w:r>
      <w:proofErr w:type="spellStart"/>
      <w:r>
        <w:t>werck</w:t>
      </w:r>
      <w:proofErr w:type="spellEnd"/>
      <w:r>
        <w:t xml:space="preserve"> </w:t>
      </w:r>
      <w:proofErr w:type="spellStart"/>
      <w:r>
        <w:t>niet</w:t>
      </w:r>
      <w:proofErr w:type="spellEnd"/>
      <w:r>
        <w:t xml:space="preserve"> gebunden </w:t>
      </w:r>
      <w:proofErr w:type="spellStart"/>
      <w:r>
        <w:t>sijn</w:t>
      </w:r>
      <w:proofErr w:type="spellEnd"/>
      <w:r>
        <w:t xml:space="preserve">. </w:t>
      </w:r>
    </w:p>
    <w:p w14:paraId="699DE47A" w14:textId="77777777" w:rsidR="000B41AB" w:rsidRDefault="000B41AB" w:rsidP="000B41AB">
      <w:pPr>
        <w:pStyle w:val="StandardWeb"/>
      </w:pPr>
      <w:r>
        <w:rPr>
          <w:rStyle w:val="Fett"/>
          <w:rFonts w:eastAsiaTheme="majorEastAsia"/>
        </w:rPr>
        <w:t>Dat 7. Artikel.</w:t>
      </w:r>
      <w:r>
        <w:t xml:space="preserve"> - Gods </w:t>
      </w:r>
      <w:proofErr w:type="spellStart"/>
      <w:r>
        <w:t>eygen</w:t>
      </w:r>
      <w:proofErr w:type="spellEnd"/>
      <w:r>
        <w:t xml:space="preserve"> inwendige </w:t>
      </w:r>
      <w:proofErr w:type="spellStart"/>
      <w:r>
        <w:t>werck</w:t>
      </w:r>
      <w:proofErr w:type="spellEnd"/>
      <w:r>
        <w:t xml:space="preserve">, </w:t>
      </w:r>
      <w:proofErr w:type="spellStart"/>
      <w:r>
        <w:t>uijn</w:t>
      </w:r>
      <w:proofErr w:type="spellEnd"/>
      <w:r>
        <w:t xml:space="preserve"> </w:t>
      </w:r>
      <w:proofErr w:type="spellStart"/>
      <w:r>
        <w:t>preken</w:t>
      </w:r>
      <w:proofErr w:type="spellEnd"/>
      <w:r>
        <w:t xml:space="preserve">, dopen </w:t>
      </w:r>
      <w:proofErr w:type="spellStart"/>
      <w:r>
        <w:t>etc</w:t>
      </w:r>
      <w:proofErr w:type="spellEnd"/>
      <w:r>
        <w:t xml:space="preserve">, </w:t>
      </w:r>
      <w:proofErr w:type="spellStart"/>
      <w:r>
        <w:t>is</w:t>
      </w:r>
      <w:proofErr w:type="spellEnd"/>
      <w:r>
        <w:t xml:space="preserve"> </w:t>
      </w:r>
      <w:proofErr w:type="spellStart"/>
      <w:r>
        <w:t>alleen</w:t>
      </w:r>
      <w:proofErr w:type="spellEnd"/>
      <w:r>
        <w:t xml:space="preserve"> </w:t>
      </w:r>
      <w:proofErr w:type="spellStart"/>
      <w:r>
        <w:t>krefftich</w:t>
      </w:r>
      <w:proofErr w:type="spellEnd"/>
      <w:r>
        <w:t xml:space="preserve">, </w:t>
      </w:r>
      <w:proofErr w:type="spellStart"/>
      <w:r>
        <w:t>profitelic</w:t>
      </w:r>
      <w:proofErr w:type="spellEnd"/>
      <w:r>
        <w:t xml:space="preserve">, ende van </w:t>
      </w:r>
      <w:proofErr w:type="spellStart"/>
      <w:r>
        <w:t>node</w:t>
      </w:r>
      <w:proofErr w:type="spellEnd"/>
      <w:r>
        <w:t xml:space="preserve"> vor </w:t>
      </w:r>
      <w:proofErr w:type="spellStart"/>
      <w:r>
        <w:t>god</w:t>
      </w:r>
      <w:proofErr w:type="spellEnd"/>
      <w:r>
        <w:t xml:space="preserve"> tot </w:t>
      </w:r>
      <w:proofErr w:type="spellStart"/>
      <w:r>
        <w:t>rechvaerdicheit</w:t>
      </w:r>
      <w:proofErr w:type="spellEnd"/>
      <w:r>
        <w:t xml:space="preserve"> </w:t>
      </w:r>
      <w:proofErr w:type="spellStart"/>
      <w:r>
        <w:t>unde</w:t>
      </w:r>
      <w:proofErr w:type="spellEnd"/>
      <w:r>
        <w:t xml:space="preserve"> </w:t>
      </w:r>
      <w:proofErr w:type="spellStart"/>
      <w:r>
        <w:t>salicheit</w:t>
      </w:r>
      <w:proofErr w:type="spellEnd"/>
      <w:r>
        <w:t xml:space="preserve">, tot </w:t>
      </w:r>
      <w:proofErr w:type="spellStart"/>
      <w:r>
        <w:t>vertroostinge</w:t>
      </w:r>
      <w:proofErr w:type="spellEnd"/>
      <w:r>
        <w:t xml:space="preserve"> </w:t>
      </w:r>
      <w:proofErr w:type="spellStart"/>
      <w:r>
        <w:t>unde</w:t>
      </w:r>
      <w:proofErr w:type="spellEnd"/>
      <w:r>
        <w:t xml:space="preserve"> </w:t>
      </w:r>
      <w:proofErr w:type="spellStart"/>
      <w:r>
        <w:t>versekeringe</w:t>
      </w:r>
      <w:proofErr w:type="spellEnd"/>
      <w:r>
        <w:t xml:space="preserve"> der </w:t>
      </w:r>
      <w:proofErr w:type="spellStart"/>
      <w:r>
        <w:t>conscientien</w:t>
      </w:r>
      <w:proofErr w:type="spellEnd"/>
      <w:r>
        <w:t xml:space="preserve">. </w:t>
      </w:r>
    </w:p>
    <w:p w14:paraId="69530C69" w14:textId="77777777" w:rsidR="000B41AB" w:rsidRDefault="000B41AB" w:rsidP="000B41AB">
      <w:pPr>
        <w:pStyle w:val="StandardWeb"/>
      </w:pPr>
      <w:r>
        <w:rPr>
          <w:rStyle w:val="Fett"/>
          <w:rFonts w:eastAsiaTheme="majorEastAsia"/>
        </w:rPr>
        <w:t>Dat 8. Artikel.</w:t>
      </w:r>
      <w:r>
        <w:t xml:space="preserve"> - </w:t>
      </w:r>
      <w:proofErr w:type="spellStart"/>
      <w:r>
        <w:t>Nochtans</w:t>
      </w:r>
      <w:proofErr w:type="spellEnd"/>
      <w:r>
        <w:t xml:space="preserve"> </w:t>
      </w:r>
      <w:proofErr w:type="spellStart"/>
      <w:r>
        <w:t>unse</w:t>
      </w:r>
      <w:proofErr w:type="spellEnd"/>
      <w:r>
        <w:t xml:space="preserve"> </w:t>
      </w:r>
      <w:proofErr w:type="spellStart"/>
      <w:r>
        <w:t>utwendich</w:t>
      </w:r>
      <w:proofErr w:type="spellEnd"/>
      <w:r>
        <w:t xml:space="preserve"> </w:t>
      </w:r>
      <w:proofErr w:type="spellStart"/>
      <w:r>
        <w:t>werck</w:t>
      </w:r>
      <w:proofErr w:type="spellEnd"/>
      <w:r>
        <w:t xml:space="preserve">, als </w:t>
      </w:r>
      <w:proofErr w:type="spellStart"/>
      <w:r>
        <w:t>preken</w:t>
      </w:r>
      <w:proofErr w:type="spellEnd"/>
      <w:r>
        <w:t xml:space="preserve"> </w:t>
      </w:r>
      <w:proofErr w:type="spellStart"/>
      <w:r>
        <w:t>unde</w:t>
      </w:r>
      <w:proofErr w:type="spellEnd"/>
      <w:r>
        <w:t xml:space="preserve"> </w:t>
      </w:r>
      <w:proofErr w:type="spellStart"/>
      <w:r>
        <w:t>preken</w:t>
      </w:r>
      <w:proofErr w:type="spellEnd"/>
      <w:r>
        <w:t xml:space="preserve"> </w:t>
      </w:r>
      <w:proofErr w:type="spellStart"/>
      <w:r>
        <w:t>horen</w:t>
      </w:r>
      <w:proofErr w:type="spellEnd"/>
      <w:r>
        <w:t xml:space="preserve">, dopen ende </w:t>
      </w:r>
      <w:proofErr w:type="spellStart"/>
      <w:r>
        <w:t>gedoopt</w:t>
      </w:r>
      <w:proofErr w:type="spellEnd"/>
      <w:r>
        <w:t xml:space="preserve"> werden, dat </w:t>
      </w:r>
      <w:proofErr w:type="spellStart"/>
      <w:r>
        <w:t>aventmael</w:t>
      </w:r>
      <w:proofErr w:type="spellEnd"/>
      <w:r>
        <w:t xml:space="preserve"> des </w:t>
      </w:r>
      <w:proofErr w:type="spellStart"/>
      <w:r>
        <w:t>heren</w:t>
      </w:r>
      <w:proofErr w:type="spellEnd"/>
      <w:r>
        <w:t xml:space="preserve"> holden, </w:t>
      </w:r>
      <w:proofErr w:type="spellStart"/>
      <w:r>
        <w:t>is</w:t>
      </w:r>
      <w:proofErr w:type="spellEnd"/>
      <w:r>
        <w:t xml:space="preserve"> </w:t>
      </w:r>
      <w:proofErr w:type="spellStart"/>
      <w:r>
        <w:t>oock</w:t>
      </w:r>
      <w:proofErr w:type="spellEnd"/>
      <w:r>
        <w:t xml:space="preserve"> </w:t>
      </w:r>
      <w:proofErr w:type="spellStart"/>
      <w:r>
        <w:t>woll</w:t>
      </w:r>
      <w:proofErr w:type="spellEnd"/>
      <w:r>
        <w:t xml:space="preserve"> </w:t>
      </w:r>
      <w:proofErr w:type="spellStart"/>
      <w:r>
        <w:t>nutt</w:t>
      </w:r>
      <w:proofErr w:type="spellEnd"/>
      <w:r>
        <w:t xml:space="preserve">, </w:t>
      </w:r>
      <w:proofErr w:type="spellStart"/>
      <w:r>
        <w:t>dan</w:t>
      </w:r>
      <w:proofErr w:type="spellEnd"/>
      <w:r>
        <w:t xml:space="preserve"> </w:t>
      </w:r>
      <w:proofErr w:type="spellStart"/>
      <w:r>
        <w:t>alleen</w:t>
      </w:r>
      <w:proofErr w:type="spellEnd"/>
      <w:r>
        <w:t xml:space="preserve"> vor den </w:t>
      </w:r>
      <w:proofErr w:type="spellStart"/>
      <w:r>
        <w:t>menschen</w:t>
      </w:r>
      <w:proofErr w:type="spellEnd"/>
      <w:r>
        <w:t xml:space="preserve"> tot anderen dingen; </w:t>
      </w:r>
      <w:proofErr w:type="spellStart"/>
      <w:r>
        <w:t>soe</w:t>
      </w:r>
      <w:proofErr w:type="spellEnd"/>
      <w:r>
        <w:t xml:space="preserve"> </w:t>
      </w:r>
      <w:proofErr w:type="spellStart"/>
      <w:r>
        <w:t>naevolcht</w:t>
      </w:r>
      <w:proofErr w:type="spellEnd"/>
      <w:r>
        <w:t xml:space="preserve">. </w:t>
      </w:r>
    </w:p>
    <w:p w14:paraId="32100E28" w14:textId="77777777" w:rsidR="000B41AB" w:rsidRDefault="000B41AB" w:rsidP="000B41AB">
      <w:pPr>
        <w:pStyle w:val="StandardWeb"/>
      </w:pPr>
      <w:r>
        <w:rPr>
          <w:rStyle w:val="Fett"/>
          <w:rFonts w:eastAsiaTheme="majorEastAsia"/>
        </w:rPr>
        <w:t>Dat 9. Artikel.</w:t>
      </w:r>
      <w:r>
        <w:t xml:space="preserve"> - Dat </w:t>
      </w:r>
      <w:proofErr w:type="spellStart"/>
      <w:r>
        <w:t>preken</w:t>
      </w:r>
      <w:proofErr w:type="spellEnd"/>
      <w:r>
        <w:t xml:space="preserve"> dient </w:t>
      </w:r>
      <w:proofErr w:type="spellStart"/>
      <w:r>
        <w:t>totter</w:t>
      </w:r>
      <w:proofErr w:type="spellEnd"/>
      <w:r>
        <w:t xml:space="preserve"> leer, tot </w:t>
      </w:r>
      <w:proofErr w:type="spellStart"/>
      <w:r>
        <w:t>vermaningen</w:t>
      </w:r>
      <w:proofErr w:type="spellEnd"/>
      <w:r>
        <w:t xml:space="preserve">, tot straffen, tot </w:t>
      </w:r>
      <w:proofErr w:type="spellStart"/>
      <w:r>
        <w:t>overtuginge</w:t>
      </w:r>
      <w:proofErr w:type="spellEnd"/>
      <w:r>
        <w:t xml:space="preserve">, tot </w:t>
      </w:r>
      <w:proofErr w:type="spellStart"/>
      <w:r>
        <w:t>openbaringe</w:t>
      </w:r>
      <w:proofErr w:type="spellEnd"/>
      <w:r>
        <w:t xml:space="preserve"> Christi, </w:t>
      </w:r>
      <w:proofErr w:type="spellStart"/>
      <w:r>
        <w:t>datmen</w:t>
      </w:r>
      <w:proofErr w:type="spellEnd"/>
      <w:r>
        <w:t xml:space="preserve"> </w:t>
      </w:r>
      <w:proofErr w:type="spellStart"/>
      <w:r>
        <w:t>gheen</w:t>
      </w:r>
      <w:proofErr w:type="spellEnd"/>
      <w:r>
        <w:t xml:space="preserve"> </w:t>
      </w:r>
      <w:proofErr w:type="spellStart"/>
      <w:r>
        <w:t>onsculdinge</w:t>
      </w:r>
      <w:proofErr w:type="spellEnd"/>
      <w:r>
        <w:t xml:space="preserve"> </w:t>
      </w:r>
      <w:proofErr w:type="spellStart"/>
      <w:r>
        <w:t>solde</w:t>
      </w:r>
      <w:proofErr w:type="spellEnd"/>
      <w:r>
        <w:t xml:space="preserve"> </w:t>
      </w:r>
      <w:proofErr w:type="spellStart"/>
      <w:r>
        <w:t>hebben</w:t>
      </w:r>
      <w:proofErr w:type="spellEnd"/>
      <w:r>
        <w:t xml:space="preserve"> der </w:t>
      </w:r>
      <w:proofErr w:type="spellStart"/>
      <w:r>
        <w:t>sunden</w:t>
      </w:r>
      <w:proofErr w:type="spellEnd"/>
      <w:r>
        <w:t xml:space="preserve">. Mat. 24, </w:t>
      </w:r>
      <w:r>
        <w:rPr>
          <w:rStyle w:val="HTMLCode"/>
        </w:rPr>
        <w:t>14.</w:t>
      </w:r>
      <w:r>
        <w:t xml:space="preserve"> Jo. 15, </w:t>
      </w:r>
      <w:r>
        <w:rPr>
          <w:rStyle w:val="HTMLCode"/>
        </w:rPr>
        <w:t>22.</w:t>
      </w:r>
      <w:r>
        <w:t xml:space="preserve"> 2. Tim. 3, </w:t>
      </w:r>
      <w:r>
        <w:rPr>
          <w:rStyle w:val="HTMLCode"/>
        </w:rPr>
        <w:t>16.</w:t>
      </w:r>
      <w:r>
        <w:t xml:space="preserve"> 4, </w:t>
      </w:r>
      <w:r>
        <w:rPr>
          <w:rStyle w:val="HTMLCode"/>
        </w:rPr>
        <w:t>2.</w:t>
      </w:r>
      <w:r>
        <w:t xml:space="preserve"> </w:t>
      </w:r>
    </w:p>
    <w:p w14:paraId="2CFBF198" w14:textId="21AFEC1B" w:rsidR="000B41AB" w:rsidRDefault="000B41AB" w:rsidP="000B41AB">
      <w:pPr>
        <w:pStyle w:val="StandardWeb"/>
      </w:pPr>
      <w:r>
        <w:rPr>
          <w:rStyle w:val="Fett"/>
          <w:rFonts w:eastAsiaTheme="majorEastAsia"/>
        </w:rPr>
        <w:t>Dat 10. Artikel.</w:t>
      </w:r>
      <w:r>
        <w:t xml:space="preserve"> - De </w:t>
      </w:r>
      <w:proofErr w:type="spellStart"/>
      <w:r>
        <w:t>waterdoope</w:t>
      </w:r>
      <w:proofErr w:type="spellEnd"/>
      <w:r>
        <w:t xml:space="preserve"> dient tot </w:t>
      </w:r>
      <w:proofErr w:type="spellStart"/>
      <w:r>
        <w:t>avtellinge</w:t>
      </w:r>
      <w:proofErr w:type="spellEnd"/>
      <w:r>
        <w:t xml:space="preserve"> off</w:t>
      </w:r>
      <w:r w:rsidR="003A4051">
        <w:rPr>
          <w:rStyle w:val="Endnotenzeichen"/>
        </w:rPr>
        <w:endnoteReference w:id="3"/>
      </w:r>
      <w:r>
        <w:t xml:space="preserve"> </w:t>
      </w:r>
      <w:proofErr w:type="spellStart"/>
      <w:r>
        <w:t>inscrivunge</w:t>
      </w:r>
      <w:proofErr w:type="spellEnd"/>
      <w:r>
        <w:t xml:space="preserve"> tot dat </w:t>
      </w:r>
      <w:proofErr w:type="spellStart"/>
      <w:r>
        <w:t>getal</w:t>
      </w:r>
      <w:proofErr w:type="spellEnd"/>
      <w:r>
        <w:t xml:space="preserve"> van anderen Christen, als de mit Christo willen off </w:t>
      </w:r>
      <w:proofErr w:type="spellStart"/>
      <w:r>
        <w:t>solden</w:t>
      </w:r>
      <w:proofErr w:type="spellEnd"/>
      <w:r>
        <w:t xml:space="preserve"> </w:t>
      </w:r>
      <w:proofErr w:type="spellStart"/>
      <w:r>
        <w:t>sterven</w:t>
      </w:r>
      <w:proofErr w:type="spellEnd"/>
      <w:r>
        <w:t xml:space="preserve"> van </w:t>
      </w:r>
      <w:proofErr w:type="spellStart"/>
      <w:r>
        <w:t>horen</w:t>
      </w:r>
      <w:proofErr w:type="spellEnd"/>
      <w:r>
        <w:t xml:space="preserve"> </w:t>
      </w:r>
      <w:proofErr w:type="spellStart"/>
      <w:r>
        <w:t>sundigen</w:t>
      </w:r>
      <w:proofErr w:type="spellEnd"/>
      <w:r>
        <w:t xml:space="preserve"> </w:t>
      </w:r>
      <w:proofErr w:type="spellStart"/>
      <w:r>
        <w:t>leven</w:t>
      </w:r>
      <w:proofErr w:type="spellEnd"/>
      <w:r>
        <w:t xml:space="preserve"> ende weder </w:t>
      </w:r>
      <w:proofErr w:type="spellStart"/>
      <w:r>
        <w:t>opstaen</w:t>
      </w:r>
      <w:proofErr w:type="spellEnd"/>
      <w:r>
        <w:t xml:space="preserve"> tot </w:t>
      </w:r>
      <w:proofErr w:type="spellStart"/>
      <w:r>
        <w:t>eyn</w:t>
      </w:r>
      <w:proofErr w:type="spellEnd"/>
      <w:r>
        <w:t xml:space="preserve"> </w:t>
      </w:r>
      <w:proofErr w:type="spellStart"/>
      <w:r>
        <w:t>nyeu</w:t>
      </w:r>
      <w:proofErr w:type="spellEnd"/>
      <w:r>
        <w:t xml:space="preserve"> </w:t>
      </w:r>
      <w:proofErr w:type="spellStart"/>
      <w:r>
        <w:t>leven</w:t>
      </w:r>
      <w:proofErr w:type="spellEnd"/>
      <w:r>
        <w:t xml:space="preserve">. Mat. 28, </w:t>
      </w:r>
      <w:r>
        <w:rPr>
          <w:rStyle w:val="HTMLCode"/>
        </w:rPr>
        <w:t>19.</w:t>
      </w:r>
      <w:r>
        <w:t xml:space="preserve"> Acta 2, 38. 11, (10,</w:t>
      </w:r>
      <w:r>
        <w:rPr>
          <w:rStyle w:val="HTMLCode"/>
        </w:rPr>
        <w:t xml:space="preserve"> 48</w:t>
      </w:r>
      <w:r>
        <w:t xml:space="preserve">?). Rom. 6, </w:t>
      </w:r>
      <w:r>
        <w:rPr>
          <w:rStyle w:val="HTMLCode"/>
        </w:rPr>
        <w:t>3. 4.</w:t>
      </w:r>
      <w:r>
        <w:t xml:space="preserve"> </w:t>
      </w:r>
    </w:p>
    <w:p w14:paraId="58701E9F" w14:textId="77777777" w:rsidR="000B41AB" w:rsidRDefault="000B41AB" w:rsidP="000B41AB">
      <w:pPr>
        <w:pStyle w:val="StandardWeb"/>
      </w:pPr>
      <w:r>
        <w:rPr>
          <w:rStyle w:val="Fett"/>
          <w:rFonts w:eastAsiaTheme="majorEastAsia"/>
        </w:rPr>
        <w:t>Dat 11. Artikel.</w:t>
      </w:r>
      <w:r>
        <w:t xml:space="preserve"> - Dat </w:t>
      </w:r>
      <w:proofErr w:type="spellStart"/>
      <w:r>
        <w:t>avontmael</w:t>
      </w:r>
      <w:proofErr w:type="spellEnd"/>
      <w:r>
        <w:t xml:space="preserve"> des </w:t>
      </w:r>
      <w:proofErr w:type="spellStart"/>
      <w:r>
        <w:t>heren</w:t>
      </w:r>
      <w:proofErr w:type="spellEnd"/>
      <w:r>
        <w:t xml:space="preserve"> dient tot </w:t>
      </w:r>
      <w:proofErr w:type="spellStart"/>
      <w:r>
        <w:t>gedenckenisse</w:t>
      </w:r>
      <w:proofErr w:type="spellEnd"/>
      <w:r>
        <w:t xml:space="preserve"> des </w:t>
      </w:r>
      <w:proofErr w:type="spellStart"/>
      <w:r>
        <w:t>heren</w:t>
      </w:r>
      <w:proofErr w:type="spellEnd"/>
      <w:r>
        <w:t xml:space="preserve">, verkündige </w:t>
      </w:r>
      <w:proofErr w:type="spellStart"/>
      <w:r>
        <w:t>syns</w:t>
      </w:r>
      <w:proofErr w:type="spellEnd"/>
      <w:r>
        <w:t xml:space="preserve"> </w:t>
      </w:r>
      <w:proofErr w:type="spellStart"/>
      <w:r>
        <w:t>doets</w:t>
      </w:r>
      <w:proofErr w:type="spellEnd"/>
      <w:r>
        <w:t xml:space="preserve">, so lange dat he </w:t>
      </w:r>
      <w:proofErr w:type="spellStart"/>
      <w:r>
        <w:t>lijflijken</w:t>
      </w:r>
      <w:proofErr w:type="spellEnd"/>
      <w:r>
        <w:t xml:space="preserve"> </w:t>
      </w:r>
      <w:proofErr w:type="spellStart"/>
      <w:r>
        <w:t>wederkompt</w:t>
      </w:r>
      <w:proofErr w:type="spellEnd"/>
      <w:r>
        <w:t xml:space="preserve">. Item </w:t>
      </w:r>
      <w:proofErr w:type="spellStart"/>
      <w:r>
        <w:t>te</w:t>
      </w:r>
      <w:proofErr w:type="spellEnd"/>
      <w:r>
        <w:t xml:space="preserve"> </w:t>
      </w:r>
      <w:proofErr w:type="spellStart"/>
      <w:r>
        <w:t>betugen</w:t>
      </w:r>
      <w:proofErr w:type="spellEnd"/>
      <w:r>
        <w:t xml:space="preserve"> den </w:t>
      </w:r>
      <w:proofErr w:type="spellStart"/>
      <w:r>
        <w:t>gelove</w:t>
      </w:r>
      <w:proofErr w:type="spellEnd"/>
      <w:r>
        <w:t xml:space="preserve">, </w:t>
      </w:r>
      <w:proofErr w:type="spellStart"/>
      <w:r>
        <w:t>welcke</w:t>
      </w:r>
      <w:proofErr w:type="spellEnd"/>
      <w:r>
        <w:t xml:space="preserve"> </w:t>
      </w:r>
      <w:proofErr w:type="spellStart"/>
      <w:r>
        <w:t>gelove</w:t>
      </w:r>
      <w:proofErr w:type="spellEnd"/>
      <w:r>
        <w:t xml:space="preserve"> </w:t>
      </w:r>
      <w:proofErr w:type="spellStart"/>
      <w:r>
        <w:t>is</w:t>
      </w:r>
      <w:proofErr w:type="spellEnd"/>
      <w:r>
        <w:t xml:space="preserve"> dat rechte </w:t>
      </w:r>
      <w:proofErr w:type="spellStart"/>
      <w:r>
        <w:t>enige</w:t>
      </w:r>
      <w:proofErr w:type="spellEnd"/>
      <w:r>
        <w:t xml:space="preserve"> </w:t>
      </w:r>
      <w:proofErr w:type="spellStart"/>
      <w:r>
        <w:t>eten</w:t>
      </w:r>
      <w:proofErr w:type="spellEnd"/>
      <w:r>
        <w:t xml:space="preserve"> </w:t>
      </w:r>
      <w:proofErr w:type="spellStart"/>
      <w:r>
        <w:t>unde</w:t>
      </w:r>
      <w:proofErr w:type="spellEnd"/>
      <w:r>
        <w:t xml:space="preserve"> </w:t>
      </w:r>
      <w:proofErr w:type="spellStart"/>
      <w:r>
        <w:t>drincken</w:t>
      </w:r>
      <w:proofErr w:type="spellEnd"/>
      <w:r>
        <w:t xml:space="preserve"> des </w:t>
      </w:r>
      <w:proofErr w:type="spellStart"/>
      <w:r>
        <w:t>vleys</w:t>
      </w:r>
      <w:proofErr w:type="spellEnd"/>
      <w:r>
        <w:t xml:space="preserve"> ende des </w:t>
      </w:r>
      <w:proofErr w:type="spellStart"/>
      <w:r>
        <w:t>bloets</w:t>
      </w:r>
      <w:proofErr w:type="spellEnd"/>
      <w:r>
        <w:t xml:space="preserve"> Christi. Het dient </w:t>
      </w:r>
      <w:proofErr w:type="spellStart"/>
      <w:r>
        <w:t>mede</w:t>
      </w:r>
      <w:proofErr w:type="spellEnd"/>
      <w:r>
        <w:t xml:space="preserve"> </w:t>
      </w:r>
      <w:proofErr w:type="spellStart"/>
      <w:r>
        <w:t>totter</w:t>
      </w:r>
      <w:proofErr w:type="spellEnd"/>
      <w:r>
        <w:t xml:space="preserve"> </w:t>
      </w:r>
      <w:proofErr w:type="spellStart"/>
      <w:r>
        <w:t>broderliker</w:t>
      </w:r>
      <w:proofErr w:type="spellEnd"/>
      <w:r>
        <w:t xml:space="preserve"> </w:t>
      </w:r>
      <w:proofErr w:type="spellStart"/>
      <w:r>
        <w:t>liefden</w:t>
      </w:r>
      <w:proofErr w:type="spellEnd"/>
      <w:r>
        <w:t xml:space="preserve">. Luc. 22, </w:t>
      </w:r>
      <w:r>
        <w:rPr>
          <w:rStyle w:val="HTMLCode"/>
        </w:rPr>
        <w:t>19.</w:t>
      </w:r>
      <w:r>
        <w:t xml:space="preserve"> 1. Kor. 11, </w:t>
      </w:r>
      <w:r>
        <w:rPr>
          <w:rStyle w:val="HTMLCode"/>
        </w:rPr>
        <w:t>26.</w:t>
      </w:r>
      <w:r>
        <w:t xml:space="preserve"> </w:t>
      </w:r>
    </w:p>
    <w:p w14:paraId="6053A1C3" w14:textId="568F0C6C" w:rsidR="000B41AB" w:rsidRDefault="000B41AB" w:rsidP="000B41AB">
      <w:pPr>
        <w:pStyle w:val="StandardWeb"/>
      </w:pPr>
      <w:r>
        <w:rPr>
          <w:rStyle w:val="Fett"/>
          <w:rFonts w:eastAsiaTheme="majorEastAsia"/>
        </w:rPr>
        <w:t>Dat. 12. Artikel.</w:t>
      </w:r>
      <w:r>
        <w:t xml:space="preserve"> - Hoe </w:t>
      </w:r>
      <w:proofErr w:type="spellStart"/>
      <w:r>
        <w:t>wel</w:t>
      </w:r>
      <w:proofErr w:type="spellEnd"/>
      <w:r>
        <w:t xml:space="preserve"> </w:t>
      </w:r>
      <w:proofErr w:type="spellStart"/>
      <w:r>
        <w:t>dese</w:t>
      </w:r>
      <w:proofErr w:type="spellEnd"/>
      <w:r>
        <w:t xml:space="preserve"> </w:t>
      </w:r>
      <w:proofErr w:type="spellStart"/>
      <w:r>
        <w:t>unde</w:t>
      </w:r>
      <w:proofErr w:type="spellEnd"/>
      <w:r>
        <w:t xml:space="preserve"> alle andere dingen, </w:t>
      </w:r>
      <w:proofErr w:type="spellStart"/>
      <w:r>
        <w:t>ia</w:t>
      </w:r>
      <w:proofErr w:type="spellEnd"/>
      <w:r>
        <w:t xml:space="preserve"> </w:t>
      </w:r>
      <w:proofErr w:type="spellStart"/>
      <w:r>
        <w:t>ock</w:t>
      </w:r>
      <w:proofErr w:type="spellEnd"/>
      <w:r>
        <w:t xml:space="preserve"> </w:t>
      </w:r>
      <w:proofErr w:type="spellStart"/>
      <w:r>
        <w:t>duvel</w:t>
      </w:r>
      <w:proofErr w:type="spellEnd"/>
      <w:r>
        <w:t xml:space="preserve">, </w:t>
      </w:r>
      <w:proofErr w:type="spellStart"/>
      <w:r>
        <w:t>doot</w:t>
      </w:r>
      <w:proofErr w:type="spellEnd"/>
      <w:r>
        <w:t xml:space="preserve">, </w:t>
      </w:r>
      <w:proofErr w:type="spellStart"/>
      <w:r>
        <w:t>unde</w:t>
      </w:r>
      <w:proofErr w:type="spellEnd"/>
      <w:r>
        <w:t xml:space="preserve"> helle, den </w:t>
      </w:r>
      <w:proofErr w:type="spellStart"/>
      <w:r>
        <w:t>utverkoren</w:t>
      </w:r>
      <w:proofErr w:type="spellEnd"/>
      <w:r>
        <w:t xml:space="preserve"> </w:t>
      </w:r>
      <w:proofErr w:type="spellStart"/>
      <w:r>
        <w:t>kinderen</w:t>
      </w:r>
      <w:proofErr w:type="spellEnd"/>
      <w:r>
        <w:t xml:space="preserve"> </w:t>
      </w:r>
      <w:proofErr w:type="spellStart"/>
      <w:r>
        <w:t>unde</w:t>
      </w:r>
      <w:proofErr w:type="spellEnd"/>
      <w:r>
        <w:t xml:space="preserve"> </w:t>
      </w:r>
      <w:proofErr w:type="spellStart"/>
      <w:r>
        <w:t>liefhebbers</w:t>
      </w:r>
      <w:proofErr w:type="spellEnd"/>
      <w:r>
        <w:t xml:space="preserve"> </w:t>
      </w:r>
      <w:proofErr w:type="spellStart"/>
      <w:r>
        <w:t>gods</w:t>
      </w:r>
      <w:proofErr w:type="spellEnd"/>
      <w:r>
        <w:t xml:space="preserve"> </w:t>
      </w:r>
      <w:proofErr w:type="spellStart"/>
      <w:r>
        <w:t>ten</w:t>
      </w:r>
      <w:proofErr w:type="spellEnd"/>
      <w:r>
        <w:t xml:space="preserve"> besten </w:t>
      </w:r>
      <w:proofErr w:type="spellStart"/>
      <w:r>
        <w:t>mothen</w:t>
      </w:r>
      <w:proofErr w:type="spellEnd"/>
      <w:r>
        <w:t xml:space="preserve"> dienen: </w:t>
      </w:r>
      <w:proofErr w:type="spellStart"/>
      <w:r>
        <w:t>Staet</w:t>
      </w:r>
      <w:proofErr w:type="spellEnd"/>
      <w:r>
        <w:t xml:space="preserve"> </w:t>
      </w:r>
      <w:proofErr w:type="spellStart"/>
      <w:r>
        <w:t>niet</w:t>
      </w:r>
      <w:proofErr w:type="spellEnd"/>
      <w:r>
        <w:t xml:space="preserve"> </w:t>
      </w:r>
      <w:proofErr w:type="spellStart"/>
      <w:r>
        <w:t>te</w:t>
      </w:r>
      <w:proofErr w:type="spellEnd"/>
      <w:r>
        <w:t xml:space="preserve"> min die </w:t>
      </w:r>
      <w:proofErr w:type="spellStart"/>
      <w:r>
        <w:t>gund</w:t>
      </w:r>
      <w:proofErr w:type="spellEnd"/>
      <w:r>
        <w:t xml:space="preserve"> </w:t>
      </w:r>
      <w:proofErr w:type="spellStart"/>
      <w:r>
        <w:t>vast</w:t>
      </w:r>
      <w:proofErr w:type="spellEnd"/>
      <w:r>
        <w:t xml:space="preserve">, dat </w:t>
      </w:r>
      <w:proofErr w:type="spellStart"/>
      <w:r>
        <w:t>geen</w:t>
      </w:r>
      <w:proofErr w:type="spellEnd"/>
      <w:r>
        <w:t xml:space="preserve"> </w:t>
      </w:r>
      <w:proofErr w:type="spellStart"/>
      <w:r>
        <w:t>wercken</w:t>
      </w:r>
      <w:proofErr w:type="spellEnd"/>
      <w:r>
        <w:t xml:space="preserve"> </w:t>
      </w:r>
      <w:proofErr w:type="spellStart"/>
      <w:r>
        <w:t>oeck</w:t>
      </w:r>
      <w:proofErr w:type="spellEnd"/>
      <w:r>
        <w:t xml:space="preserve"> van </w:t>
      </w:r>
      <w:proofErr w:type="spellStart"/>
      <w:r>
        <w:t>god</w:t>
      </w:r>
      <w:proofErr w:type="spellEnd"/>
      <w:r>
        <w:t xml:space="preserve"> </w:t>
      </w:r>
      <w:proofErr w:type="spellStart"/>
      <w:r>
        <w:t>geboden</w:t>
      </w:r>
      <w:proofErr w:type="spellEnd"/>
      <w:r>
        <w:t xml:space="preserve">, de </w:t>
      </w:r>
      <w:proofErr w:type="spellStart"/>
      <w:r>
        <w:t>doer</w:t>
      </w:r>
      <w:proofErr w:type="spellEnd"/>
      <w:r>
        <w:t xml:space="preserve"> </w:t>
      </w:r>
      <w:proofErr w:type="spellStart"/>
      <w:r>
        <w:t>menschen</w:t>
      </w:r>
      <w:proofErr w:type="spellEnd"/>
      <w:r>
        <w:t xml:space="preserve"> kracht</w:t>
      </w:r>
      <w:r w:rsidR="003A4051">
        <w:rPr>
          <w:rStyle w:val="Endnotenzeichen"/>
        </w:rPr>
        <w:endnoteReference w:id="4"/>
      </w:r>
      <w:r>
        <w:t xml:space="preserve"> geschieden, </w:t>
      </w:r>
      <w:proofErr w:type="spellStart"/>
      <w:r>
        <w:t>geen</w:t>
      </w:r>
      <w:proofErr w:type="spellEnd"/>
      <w:r>
        <w:t xml:space="preserve"> </w:t>
      </w:r>
      <w:proofErr w:type="spellStart"/>
      <w:r>
        <w:t>sacramenten</w:t>
      </w:r>
      <w:proofErr w:type="spellEnd"/>
      <w:r>
        <w:t xml:space="preserve">, </w:t>
      </w:r>
      <w:proofErr w:type="spellStart"/>
      <w:r>
        <w:t>geen</w:t>
      </w:r>
      <w:proofErr w:type="spellEnd"/>
      <w:r>
        <w:t xml:space="preserve"> </w:t>
      </w:r>
      <w:proofErr w:type="spellStart"/>
      <w:r>
        <w:t>utwendige</w:t>
      </w:r>
      <w:proofErr w:type="spellEnd"/>
      <w:r>
        <w:t xml:space="preserve"> dingen, </w:t>
      </w:r>
      <w:proofErr w:type="spellStart"/>
      <w:r>
        <w:t>nodich</w:t>
      </w:r>
      <w:proofErr w:type="spellEnd"/>
      <w:r>
        <w:t xml:space="preserve">, </w:t>
      </w:r>
      <w:proofErr w:type="spellStart"/>
      <w:r>
        <w:t>nutt</w:t>
      </w:r>
      <w:proofErr w:type="spellEnd"/>
      <w:r>
        <w:t xml:space="preserve">, off </w:t>
      </w:r>
      <w:proofErr w:type="spellStart"/>
      <w:r>
        <w:t>kraftich</w:t>
      </w:r>
      <w:proofErr w:type="spellEnd"/>
      <w:r>
        <w:t xml:space="preserve"> </w:t>
      </w:r>
      <w:proofErr w:type="spellStart"/>
      <w:r>
        <w:t>sijn</w:t>
      </w:r>
      <w:proofErr w:type="spellEnd"/>
      <w:r>
        <w:t xml:space="preserve"> vor </w:t>
      </w:r>
      <w:proofErr w:type="spellStart"/>
      <w:r>
        <w:t>god</w:t>
      </w:r>
      <w:proofErr w:type="spellEnd"/>
      <w:r>
        <w:t xml:space="preserve"> tot </w:t>
      </w:r>
      <w:proofErr w:type="spellStart"/>
      <w:r>
        <w:t>rechtverdicheit</w:t>
      </w:r>
      <w:proofErr w:type="spellEnd"/>
      <w:r>
        <w:t xml:space="preserve"> </w:t>
      </w:r>
      <w:proofErr w:type="spellStart"/>
      <w:r>
        <w:t>unde</w:t>
      </w:r>
      <w:proofErr w:type="spellEnd"/>
      <w:r>
        <w:t xml:space="preserve"> </w:t>
      </w:r>
      <w:proofErr w:type="spellStart"/>
      <w:r>
        <w:t>salicheit</w:t>
      </w:r>
      <w:proofErr w:type="spellEnd"/>
      <w:r>
        <w:t xml:space="preserve">, </w:t>
      </w:r>
      <w:proofErr w:type="spellStart"/>
      <w:r>
        <w:t>naden</w:t>
      </w:r>
      <w:proofErr w:type="spellEnd"/>
      <w:r>
        <w:t xml:space="preserve"> </w:t>
      </w:r>
      <w:proofErr w:type="spellStart"/>
      <w:r>
        <w:t>verstande</w:t>
      </w:r>
      <w:proofErr w:type="spellEnd"/>
      <w:r>
        <w:t xml:space="preserve"> </w:t>
      </w:r>
      <w:proofErr w:type="spellStart"/>
      <w:r>
        <w:t>dz</w:t>
      </w:r>
      <w:proofErr w:type="spellEnd"/>
      <w:r>
        <w:t xml:space="preserve"> </w:t>
      </w:r>
      <w:proofErr w:type="spellStart"/>
      <w:r>
        <w:t>god</w:t>
      </w:r>
      <w:proofErr w:type="spellEnd"/>
      <w:r>
        <w:t xml:space="preserve"> </w:t>
      </w:r>
      <w:proofErr w:type="spellStart"/>
      <w:r>
        <w:t>ons</w:t>
      </w:r>
      <w:proofErr w:type="spellEnd"/>
      <w:r>
        <w:t xml:space="preserve"> um </w:t>
      </w:r>
      <w:proofErr w:type="spellStart"/>
      <w:r>
        <w:t>sulcke</w:t>
      </w:r>
      <w:proofErr w:type="spellEnd"/>
      <w:r>
        <w:t xml:space="preserve"> dingen </w:t>
      </w:r>
      <w:proofErr w:type="spellStart"/>
      <w:r>
        <w:t>wille</w:t>
      </w:r>
      <w:proofErr w:type="spellEnd"/>
      <w:r>
        <w:t xml:space="preserve"> </w:t>
      </w:r>
      <w:proofErr w:type="spellStart"/>
      <w:r>
        <w:t>solde</w:t>
      </w:r>
      <w:proofErr w:type="spellEnd"/>
      <w:r>
        <w:t xml:space="preserve"> </w:t>
      </w:r>
      <w:proofErr w:type="spellStart"/>
      <w:r>
        <w:t>rechtverdich</w:t>
      </w:r>
      <w:proofErr w:type="spellEnd"/>
      <w:r>
        <w:t xml:space="preserve"> achten ende </w:t>
      </w:r>
      <w:proofErr w:type="spellStart"/>
      <w:r>
        <w:t>salich</w:t>
      </w:r>
      <w:proofErr w:type="spellEnd"/>
      <w:r>
        <w:t xml:space="preserve"> </w:t>
      </w:r>
      <w:proofErr w:type="spellStart"/>
      <w:r>
        <w:t>maken</w:t>
      </w:r>
      <w:proofErr w:type="spellEnd"/>
      <w:r>
        <w:t xml:space="preserve">, so dat de </w:t>
      </w:r>
      <w:proofErr w:type="spellStart"/>
      <w:r>
        <w:t>gemeen</w:t>
      </w:r>
      <w:proofErr w:type="spellEnd"/>
      <w:r>
        <w:t xml:space="preserve"> man </w:t>
      </w:r>
      <w:proofErr w:type="spellStart"/>
      <w:r>
        <w:t>verstaet</w:t>
      </w:r>
      <w:proofErr w:type="spellEnd"/>
      <w:r>
        <w:t xml:space="preserve">. Rom. 8, </w:t>
      </w:r>
      <w:r>
        <w:rPr>
          <w:rStyle w:val="HTMLCode"/>
        </w:rPr>
        <w:t>28.</w:t>
      </w:r>
      <w:r>
        <w:t xml:space="preserve"> </w:t>
      </w:r>
    </w:p>
    <w:p w14:paraId="0371942E" w14:textId="6C369970" w:rsidR="000B41AB" w:rsidRDefault="000B41AB" w:rsidP="000B41AB">
      <w:pPr>
        <w:pStyle w:val="StandardWeb"/>
      </w:pPr>
      <w:r>
        <w:rPr>
          <w:rStyle w:val="Fett"/>
          <w:rFonts w:eastAsiaTheme="majorEastAsia"/>
        </w:rPr>
        <w:t>Dat 13. Artikel.</w:t>
      </w:r>
      <w:r>
        <w:t xml:space="preserve"> - Anders </w:t>
      </w:r>
      <w:proofErr w:type="spellStart"/>
      <w:r>
        <w:t>waer</w:t>
      </w:r>
      <w:proofErr w:type="spellEnd"/>
      <w:r>
        <w:t xml:space="preserve"> Christus de </w:t>
      </w:r>
      <w:proofErr w:type="spellStart"/>
      <w:r>
        <w:t>enige</w:t>
      </w:r>
      <w:proofErr w:type="spellEnd"/>
      <w:r>
        <w:t xml:space="preserve"> </w:t>
      </w:r>
      <w:proofErr w:type="spellStart"/>
      <w:r>
        <w:t>gehele</w:t>
      </w:r>
      <w:proofErr w:type="spellEnd"/>
      <w:r>
        <w:t xml:space="preserve"> </w:t>
      </w:r>
      <w:proofErr w:type="spellStart"/>
      <w:r>
        <w:t>rechtvardicheit</w:t>
      </w:r>
      <w:proofErr w:type="spellEnd"/>
      <w:r>
        <w:t xml:space="preserve"> ende </w:t>
      </w:r>
      <w:proofErr w:type="spellStart"/>
      <w:r>
        <w:t>salicheit</w:t>
      </w:r>
      <w:proofErr w:type="spellEnd"/>
      <w:r>
        <w:t xml:space="preserve"> </w:t>
      </w:r>
      <w:proofErr w:type="spellStart"/>
      <w:r>
        <w:t>niet</w:t>
      </w:r>
      <w:proofErr w:type="spellEnd"/>
      <w:r>
        <w:t xml:space="preserve">, anders </w:t>
      </w:r>
      <w:proofErr w:type="spellStart"/>
      <w:r>
        <w:t>most</w:t>
      </w:r>
      <w:proofErr w:type="spellEnd"/>
      <w:r>
        <w:t xml:space="preserve"> </w:t>
      </w:r>
      <w:proofErr w:type="spellStart"/>
      <w:r>
        <w:t>godes</w:t>
      </w:r>
      <w:proofErr w:type="spellEnd"/>
      <w:r>
        <w:t xml:space="preserve"> </w:t>
      </w:r>
      <w:proofErr w:type="spellStart"/>
      <w:r>
        <w:t>gave</w:t>
      </w:r>
      <w:proofErr w:type="spellEnd"/>
      <w:r>
        <w:t xml:space="preserve"> ende </w:t>
      </w:r>
      <w:proofErr w:type="spellStart"/>
      <w:r>
        <w:t>werck</w:t>
      </w:r>
      <w:proofErr w:type="spellEnd"/>
      <w:r>
        <w:t xml:space="preserve"> in uns, </w:t>
      </w:r>
      <w:proofErr w:type="spellStart"/>
      <w:r>
        <w:t>welc</w:t>
      </w:r>
      <w:proofErr w:type="spellEnd"/>
      <w:r>
        <w:t xml:space="preserve"> </w:t>
      </w:r>
      <w:proofErr w:type="spellStart"/>
      <w:r>
        <w:t>is</w:t>
      </w:r>
      <w:proofErr w:type="spellEnd"/>
      <w:r>
        <w:t xml:space="preserve"> de </w:t>
      </w:r>
      <w:proofErr w:type="spellStart"/>
      <w:r>
        <w:t>gelove</w:t>
      </w:r>
      <w:proofErr w:type="spellEnd"/>
      <w:r>
        <w:t xml:space="preserve">, </w:t>
      </w:r>
      <w:proofErr w:type="spellStart"/>
      <w:r>
        <w:t>onvolkomen</w:t>
      </w:r>
      <w:proofErr w:type="spellEnd"/>
      <w:r>
        <w:t xml:space="preserve"> </w:t>
      </w:r>
      <w:proofErr w:type="spellStart"/>
      <w:r>
        <w:t>syn</w:t>
      </w:r>
      <w:proofErr w:type="spellEnd"/>
      <w:r>
        <w:t xml:space="preserve"> </w:t>
      </w:r>
      <w:proofErr w:type="spellStart"/>
      <w:r>
        <w:t>totter</w:t>
      </w:r>
      <w:proofErr w:type="spellEnd"/>
      <w:r>
        <w:t xml:space="preserve"> </w:t>
      </w:r>
      <w:proofErr w:type="spellStart"/>
      <w:r>
        <w:t>salicheit</w:t>
      </w:r>
      <w:proofErr w:type="spellEnd"/>
      <w:r>
        <w:t xml:space="preserve">, dat doch </w:t>
      </w:r>
      <w:proofErr w:type="spellStart"/>
      <w:r>
        <w:t>niet</w:t>
      </w:r>
      <w:proofErr w:type="spellEnd"/>
      <w:r>
        <w:t xml:space="preserve"> wesen mach, </w:t>
      </w:r>
      <w:proofErr w:type="spellStart"/>
      <w:r>
        <w:t>want</w:t>
      </w:r>
      <w:proofErr w:type="spellEnd"/>
      <w:r w:rsidR="003A4051">
        <w:rPr>
          <w:rStyle w:val="Endnotenzeichen"/>
        </w:rPr>
        <w:endnoteReference w:id="5"/>
      </w:r>
      <w:r>
        <w:t xml:space="preserve"> den </w:t>
      </w:r>
      <w:proofErr w:type="spellStart"/>
      <w:r>
        <w:t>enigen</w:t>
      </w:r>
      <w:proofErr w:type="spellEnd"/>
      <w:r>
        <w:t xml:space="preserve"> </w:t>
      </w:r>
      <w:proofErr w:type="spellStart"/>
      <w:r>
        <w:t>geloven</w:t>
      </w:r>
      <w:proofErr w:type="spellEnd"/>
      <w:r>
        <w:t xml:space="preserve"> dat ewige </w:t>
      </w:r>
      <w:proofErr w:type="spellStart"/>
      <w:r>
        <w:t>leven</w:t>
      </w:r>
      <w:proofErr w:type="spellEnd"/>
      <w:r>
        <w:t xml:space="preserve"> wert </w:t>
      </w:r>
      <w:proofErr w:type="spellStart"/>
      <w:r>
        <w:t>toe</w:t>
      </w:r>
      <w:proofErr w:type="spellEnd"/>
      <w:r>
        <w:t xml:space="preserve"> </w:t>
      </w:r>
      <w:proofErr w:type="spellStart"/>
      <w:r>
        <w:t>gescreven</w:t>
      </w:r>
      <w:proofErr w:type="spellEnd"/>
      <w:r>
        <w:t xml:space="preserve">. </w:t>
      </w:r>
    </w:p>
    <w:p w14:paraId="374E5020" w14:textId="77777777" w:rsidR="000B41AB" w:rsidRDefault="000B41AB" w:rsidP="000B41AB">
      <w:pPr>
        <w:pStyle w:val="StandardWeb"/>
      </w:pPr>
      <w:r>
        <w:rPr>
          <w:rStyle w:val="Fett"/>
          <w:rFonts w:eastAsiaTheme="majorEastAsia"/>
        </w:rPr>
        <w:t>Dat 14. Artikel.</w:t>
      </w:r>
      <w:r>
        <w:t xml:space="preserve"> - Hier </w:t>
      </w:r>
      <w:proofErr w:type="spellStart"/>
      <w:r>
        <w:t>ut</w:t>
      </w:r>
      <w:proofErr w:type="spellEnd"/>
      <w:r>
        <w:t xml:space="preserve"> </w:t>
      </w:r>
      <w:proofErr w:type="spellStart"/>
      <w:r>
        <w:t>volget</w:t>
      </w:r>
      <w:proofErr w:type="spellEnd"/>
      <w:r>
        <w:t xml:space="preserve"> </w:t>
      </w:r>
      <w:proofErr w:type="spellStart"/>
      <w:r>
        <w:t>niet</w:t>
      </w:r>
      <w:proofErr w:type="spellEnd"/>
      <w:r>
        <w:t xml:space="preserve">, </w:t>
      </w:r>
      <w:proofErr w:type="spellStart"/>
      <w:r>
        <w:t>alsmen</w:t>
      </w:r>
      <w:proofErr w:type="spellEnd"/>
      <w:r>
        <w:t xml:space="preserve"> uns </w:t>
      </w:r>
      <w:proofErr w:type="spellStart"/>
      <w:r>
        <w:t>uplecht</w:t>
      </w:r>
      <w:proofErr w:type="spellEnd"/>
      <w:r>
        <w:t xml:space="preserve">, dat die dope ende dat </w:t>
      </w:r>
      <w:proofErr w:type="spellStart"/>
      <w:r>
        <w:t>aventmael</w:t>
      </w:r>
      <w:proofErr w:type="spellEnd"/>
      <w:r>
        <w:t xml:space="preserve"> des </w:t>
      </w:r>
      <w:proofErr w:type="spellStart"/>
      <w:r>
        <w:t>heren</w:t>
      </w:r>
      <w:proofErr w:type="spellEnd"/>
      <w:r>
        <w:t xml:space="preserve"> </w:t>
      </w:r>
      <w:proofErr w:type="spellStart"/>
      <w:r>
        <w:t>veracht</w:t>
      </w:r>
      <w:proofErr w:type="spellEnd"/>
      <w:r>
        <w:t xml:space="preserve"> ende </w:t>
      </w:r>
      <w:proofErr w:type="spellStart"/>
      <w:r>
        <w:t>verworpen</w:t>
      </w:r>
      <w:proofErr w:type="spellEnd"/>
      <w:r>
        <w:t xml:space="preserve"> werden, </w:t>
      </w:r>
      <w:proofErr w:type="spellStart"/>
      <w:r>
        <w:t>om</w:t>
      </w:r>
      <w:proofErr w:type="spellEnd"/>
      <w:r>
        <w:t xml:space="preserve"> de </w:t>
      </w:r>
      <w:proofErr w:type="spellStart"/>
      <w:r>
        <w:t>wille</w:t>
      </w:r>
      <w:proofErr w:type="spellEnd"/>
      <w:r>
        <w:t xml:space="preserve"> dat </w:t>
      </w:r>
      <w:proofErr w:type="spellStart"/>
      <w:r>
        <w:t>sij</w:t>
      </w:r>
      <w:proofErr w:type="spellEnd"/>
      <w:r>
        <w:t xml:space="preserve"> </w:t>
      </w:r>
      <w:proofErr w:type="spellStart"/>
      <w:r>
        <w:t>voer</w:t>
      </w:r>
      <w:proofErr w:type="spellEnd"/>
      <w:r>
        <w:t xml:space="preserve"> </w:t>
      </w:r>
      <w:proofErr w:type="spellStart"/>
      <w:r>
        <w:t>god</w:t>
      </w:r>
      <w:proofErr w:type="spellEnd"/>
      <w:r>
        <w:t xml:space="preserve"> </w:t>
      </w:r>
      <w:proofErr w:type="spellStart"/>
      <w:r>
        <w:t>niet</w:t>
      </w:r>
      <w:proofErr w:type="spellEnd"/>
      <w:r>
        <w:t xml:space="preserve"> </w:t>
      </w:r>
      <w:proofErr w:type="spellStart"/>
      <w:r>
        <w:t>gelden</w:t>
      </w:r>
      <w:proofErr w:type="spellEnd"/>
      <w:r>
        <w:t xml:space="preserve"> tot </w:t>
      </w:r>
      <w:proofErr w:type="spellStart"/>
      <w:r>
        <w:t>rechtvardicheit</w:t>
      </w:r>
      <w:proofErr w:type="spellEnd"/>
      <w:r>
        <w:t xml:space="preserve"> ende </w:t>
      </w:r>
      <w:proofErr w:type="spellStart"/>
      <w:r>
        <w:t>salicheit</w:t>
      </w:r>
      <w:proofErr w:type="spellEnd"/>
      <w:r>
        <w:t xml:space="preserve">. Also </w:t>
      </w:r>
      <w:proofErr w:type="spellStart"/>
      <w:r>
        <w:t>ock</w:t>
      </w:r>
      <w:proofErr w:type="spellEnd"/>
      <w:r>
        <w:t xml:space="preserve"> die ander </w:t>
      </w:r>
      <w:proofErr w:type="spellStart"/>
      <w:r>
        <w:t>goede</w:t>
      </w:r>
      <w:proofErr w:type="spellEnd"/>
      <w:r>
        <w:t xml:space="preserve"> </w:t>
      </w:r>
      <w:proofErr w:type="spellStart"/>
      <w:r>
        <w:t>wercken</w:t>
      </w:r>
      <w:proofErr w:type="spellEnd"/>
      <w:r>
        <w:t xml:space="preserve">, die den </w:t>
      </w:r>
      <w:proofErr w:type="spellStart"/>
      <w:r>
        <w:t>naesten</w:t>
      </w:r>
      <w:proofErr w:type="spellEnd"/>
      <w:r>
        <w:t xml:space="preserve"> </w:t>
      </w:r>
      <w:proofErr w:type="spellStart"/>
      <w:r>
        <w:t>nutt</w:t>
      </w:r>
      <w:proofErr w:type="spellEnd"/>
      <w:r>
        <w:t xml:space="preserve"> </w:t>
      </w:r>
      <w:proofErr w:type="spellStart"/>
      <w:r>
        <w:t>syn</w:t>
      </w:r>
      <w:proofErr w:type="spellEnd"/>
      <w:r>
        <w:t xml:space="preserve"> ende van </w:t>
      </w:r>
      <w:proofErr w:type="spellStart"/>
      <w:r>
        <w:t>god</w:t>
      </w:r>
      <w:proofErr w:type="spellEnd"/>
      <w:r>
        <w:t xml:space="preserve"> </w:t>
      </w:r>
      <w:proofErr w:type="spellStart"/>
      <w:r>
        <w:t>geboden</w:t>
      </w:r>
      <w:proofErr w:type="spellEnd"/>
      <w:r>
        <w:t xml:space="preserve">, </w:t>
      </w:r>
      <w:proofErr w:type="spellStart"/>
      <w:r>
        <w:t>daer</w:t>
      </w:r>
      <w:proofErr w:type="spellEnd"/>
      <w:r>
        <w:t xml:space="preserve"> </w:t>
      </w:r>
      <w:proofErr w:type="spellStart"/>
      <w:r>
        <w:t>om</w:t>
      </w:r>
      <w:proofErr w:type="spellEnd"/>
      <w:r>
        <w:t xml:space="preserve"> </w:t>
      </w:r>
      <w:proofErr w:type="spellStart"/>
      <w:r>
        <w:t>niet</w:t>
      </w:r>
      <w:proofErr w:type="spellEnd"/>
      <w:r>
        <w:t xml:space="preserve"> </w:t>
      </w:r>
      <w:proofErr w:type="spellStart"/>
      <w:r>
        <w:t>veracht</w:t>
      </w:r>
      <w:proofErr w:type="spellEnd"/>
      <w:r>
        <w:t xml:space="preserve"> ende </w:t>
      </w:r>
      <w:proofErr w:type="spellStart"/>
      <w:r>
        <w:t>verworpen</w:t>
      </w:r>
      <w:proofErr w:type="spellEnd"/>
      <w:r>
        <w:t xml:space="preserve"> werden, </w:t>
      </w:r>
      <w:proofErr w:type="spellStart"/>
      <w:r>
        <w:t>datse</w:t>
      </w:r>
      <w:proofErr w:type="spellEnd"/>
      <w:r>
        <w:t xml:space="preserve"> vor </w:t>
      </w:r>
      <w:proofErr w:type="spellStart"/>
      <w:r>
        <w:t>god</w:t>
      </w:r>
      <w:proofErr w:type="spellEnd"/>
      <w:r>
        <w:t xml:space="preserve"> </w:t>
      </w:r>
      <w:proofErr w:type="spellStart"/>
      <w:r>
        <w:t>niet</w:t>
      </w:r>
      <w:proofErr w:type="spellEnd"/>
      <w:r>
        <w:t xml:space="preserve"> </w:t>
      </w:r>
      <w:proofErr w:type="spellStart"/>
      <w:r>
        <w:t>rechtvardich</w:t>
      </w:r>
      <w:proofErr w:type="spellEnd"/>
      <w:r>
        <w:t xml:space="preserve"> ende </w:t>
      </w:r>
      <w:proofErr w:type="spellStart"/>
      <w:r>
        <w:t>salich</w:t>
      </w:r>
      <w:proofErr w:type="spellEnd"/>
      <w:r>
        <w:t xml:space="preserve"> </w:t>
      </w:r>
      <w:proofErr w:type="spellStart"/>
      <w:r>
        <w:t>maken</w:t>
      </w:r>
      <w:proofErr w:type="spellEnd"/>
      <w:r>
        <w:t xml:space="preserve"> können. Joh. 3, </w:t>
      </w:r>
      <w:r>
        <w:rPr>
          <w:rStyle w:val="HTMLCode"/>
        </w:rPr>
        <w:t>5.</w:t>
      </w:r>
      <w:r>
        <w:t xml:space="preserve"> 5, </w:t>
      </w:r>
      <w:r>
        <w:rPr>
          <w:rStyle w:val="HTMLCode"/>
        </w:rPr>
        <w:t>14. 29</w:t>
      </w:r>
      <w:r>
        <w:t xml:space="preserve"> 6, </w:t>
      </w:r>
      <w:r>
        <w:rPr>
          <w:rStyle w:val="HTMLCode"/>
        </w:rPr>
        <w:t>27 f.</w:t>
      </w:r>
      <w:r>
        <w:t xml:space="preserve"> 8,</w:t>
      </w:r>
      <w:r>
        <w:rPr>
          <w:rStyle w:val="HTMLCode"/>
        </w:rPr>
        <w:t>11.</w:t>
      </w:r>
      <w:r>
        <w:t xml:space="preserve"> 39.</w:t>
      </w:r>
      <w:r>
        <w:rPr>
          <w:rStyle w:val="HTMLCode"/>
        </w:rPr>
        <w:t xml:space="preserve"> 11</w:t>
      </w:r>
      <w:r>
        <w:t xml:space="preserve"> (?). </w:t>
      </w:r>
    </w:p>
    <w:p w14:paraId="5264A3EE" w14:textId="77777777" w:rsidR="000B41AB" w:rsidRDefault="000B41AB" w:rsidP="000B41AB">
      <w:pPr>
        <w:pStyle w:val="StandardWeb"/>
      </w:pPr>
      <w:r>
        <w:rPr>
          <w:rStyle w:val="Fett"/>
          <w:rFonts w:eastAsiaTheme="majorEastAsia"/>
        </w:rPr>
        <w:t>Dat 15. Kapitel.</w:t>
      </w:r>
      <w:r>
        <w:t xml:space="preserve"> - Dan </w:t>
      </w:r>
      <w:proofErr w:type="spellStart"/>
      <w:r>
        <w:t>sij</w:t>
      </w:r>
      <w:proofErr w:type="spellEnd"/>
      <w:r>
        <w:t xml:space="preserve"> werden in rechter acht ende </w:t>
      </w:r>
      <w:proofErr w:type="spellStart"/>
      <w:r>
        <w:t>waerde</w:t>
      </w:r>
      <w:proofErr w:type="spellEnd"/>
      <w:r>
        <w:t xml:space="preserve"> </w:t>
      </w:r>
      <w:proofErr w:type="spellStart"/>
      <w:r>
        <w:t>geholden</w:t>
      </w:r>
      <w:proofErr w:type="spellEnd"/>
      <w:r>
        <w:t xml:space="preserve">, </w:t>
      </w:r>
      <w:proofErr w:type="spellStart"/>
      <w:r>
        <w:t>alsmen</w:t>
      </w:r>
      <w:proofErr w:type="spellEnd"/>
      <w:r>
        <w:t xml:space="preserve"> die </w:t>
      </w:r>
      <w:proofErr w:type="spellStart"/>
      <w:r>
        <w:t>voer</w:t>
      </w:r>
      <w:proofErr w:type="spellEnd"/>
      <w:r>
        <w:t xml:space="preserve"> der </w:t>
      </w:r>
      <w:proofErr w:type="spellStart"/>
      <w:r>
        <w:t>gemeenten</w:t>
      </w:r>
      <w:proofErr w:type="spellEnd"/>
      <w:r>
        <w:t xml:space="preserve"> tot </w:t>
      </w:r>
      <w:proofErr w:type="spellStart"/>
      <w:r>
        <w:t>hoerer</w:t>
      </w:r>
      <w:proofErr w:type="spellEnd"/>
      <w:r>
        <w:t xml:space="preserve"> </w:t>
      </w:r>
      <w:proofErr w:type="spellStart"/>
      <w:r>
        <w:t>tijtlike</w:t>
      </w:r>
      <w:proofErr w:type="spellEnd"/>
      <w:r>
        <w:t xml:space="preserve"> </w:t>
      </w:r>
      <w:proofErr w:type="spellStart"/>
      <w:r>
        <w:t>lijfflike</w:t>
      </w:r>
      <w:proofErr w:type="spellEnd"/>
      <w:r>
        <w:t xml:space="preserve"> </w:t>
      </w:r>
      <w:proofErr w:type="spellStart"/>
      <w:r>
        <w:t>nutticheit</w:t>
      </w:r>
      <w:proofErr w:type="spellEnd"/>
      <w:r>
        <w:t xml:space="preserve"> </w:t>
      </w:r>
      <w:proofErr w:type="spellStart"/>
      <w:r>
        <w:t>gebruijcket</w:t>
      </w:r>
      <w:proofErr w:type="spellEnd"/>
      <w:r>
        <w:t xml:space="preserve"> ende </w:t>
      </w:r>
      <w:proofErr w:type="spellStart"/>
      <w:r>
        <w:t>gebruken</w:t>
      </w:r>
      <w:proofErr w:type="spellEnd"/>
      <w:r>
        <w:t xml:space="preserve"> leert. </w:t>
      </w:r>
    </w:p>
    <w:p w14:paraId="79F1C629" w14:textId="77777777" w:rsidR="000B41AB" w:rsidRDefault="000B41AB" w:rsidP="000B41AB">
      <w:pPr>
        <w:pStyle w:val="StandardWeb"/>
      </w:pPr>
      <w:r>
        <w:rPr>
          <w:rStyle w:val="Fett"/>
          <w:rFonts w:eastAsiaTheme="majorEastAsia"/>
        </w:rPr>
        <w:t>Dat 16. Artikel.</w:t>
      </w:r>
      <w:r>
        <w:t xml:space="preserve"> - Ist, dat </w:t>
      </w:r>
      <w:proofErr w:type="spellStart"/>
      <w:r>
        <w:t>enige</w:t>
      </w:r>
      <w:proofErr w:type="spellEnd"/>
      <w:r>
        <w:t xml:space="preserve"> </w:t>
      </w:r>
      <w:proofErr w:type="spellStart"/>
      <w:r>
        <w:t>utwendige</w:t>
      </w:r>
      <w:proofErr w:type="spellEnd"/>
      <w:r>
        <w:t xml:space="preserve"> dingen, </w:t>
      </w:r>
      <w:proofErr w:type="spellStart"/>
      <w:r>
        <w:t>teyken</w:t>
      </w:r>
      <w:proofErr w:type="spellEnd"/>
      <w:r>
        <w:t xml:space="preserve"> off </w:t>
      </w:r>
      <w:proofErr w:type="spellStart"/>
      <w:r>
        <w:t>wercken</w:t>
      </w:r>
      <w:proofErr w:type="spellEnd"/>
      <w:r>
        <w:t xml:space="preserve"> </w:t>
      </w:r>
      <w:proofErr w:type="spellStart"/>
      <w:r>
        <w:t>darvor</w:t>
      </w:r>
      <w:proofErr w:type="spellEnd"/>
      <w:r>
        <w:t xml:space="preserve"> werden </w:t>
      </w:r>
      <w:proofErr w:type="spellStart"/>
      <w:r>
        <w:t>geholden</w:t>
      </w:r>
      <w:proofErr w:type="spellEnd"/>
      <w:r>
        <w:t xml:space="preserve"> </w:t>
      </w:r>
      <w:proofErr w:type="spellStart"/>
      <w:r>
        <w:t>genodicht</w:t>
      </w:r>
      <w:proofErr w:type="spellEnd"/>
      <w:r>
        <w:t xml:space="preserve"> off </w:t>
      </w:r>
      <w:proofErr w:type="spellStart"/>
      <w:r>
        <w:t>gedrongen</w:t>
      </w:r>
      <w:proofErr w:type="spellEnd"/>
      <w:r>
        <w:t xml:space="preserve">, das </w:t>
      </w:r>
      <w:proofErr w:type="spellStart"/>
      <w:r>
        <w:t>sij</w:t>
      </w:r>
      <w:proofErr w:type="spellEnd"/>
      <w:r>
        <w:t xml:space="preserve"> vor </w:t>
      </w:r>
      <w:proofErr w:type="spellStart"/>
      <w:r>
        <w:t>got</w:t>
      </w:r>
      <w:proofErr w:type="spellEnd"/>
      <w:r>
        <w:t xml:space="preserve"> tot </w:t>
      </w:r>
      <w:proofErr w:type="spellStart"/>
      <w:r>
        <w:t>rechtwardicheit</w:t>
      </w:r>
      <w:proofErr w:type="spellEnd"/>
      <w:r>
        <w:t xml:space="preserve"> ende </w:t>
      </w:r>
      <w:proofErr w:type="spellStart"/>
      <w:r>
        <w:t>salicheit</w:t>
      </w:r>
      <w:proofErr w:type="spellEnd"/>
      <w:r>
        <w:t xml:space="preserve"> </w:t>
      </w:r>
      <w:proofErr w:type="spellStart"/>
      <w:r>
        <w:t>solden</w:t>
      </w:r>
      <w:proofErr w:type="spellEnd"/>
      <w:r>
        <w:t xml:space="preserve"> </w:t>
      </w:r>
      <w:proofErr w:type="spellStart"/>
      <w:r>
        <w:t>gelden</w:t>
      </w:r>
      <w:proofErr w:type="spellEnd"/>
      <w:r>
        <w:t xml:space="preserve"> ende van </w:t>
      </w:r>
      <w:proofErr w:type="spellStart"/>
      <w:r>
        <w:t>noden</w:t>
      </w:r>
      <w:proofErr w:type="spellEnd"/>
      <w:r>
        <w:t xml:space="preserve"> </w:t>
      </w:r>
      <w:proofErr w:type="spellStart"/>
      <w:r>
        <w:t>sijn</w:t>
      </w:r>
      <w:proofErr w:type="spellEnd"/>
      <w:r>
        <w:t xml:space="preserve">, waren </w:t>
      </w:r>
      <w:proofErr w:type="spellStart"/>
      <w:r>
        <w:t>sij</w:t>
      </w:r>
      <w:proofErr w:type="spellEnd"/>
      <w:r>
        <w:t xml:space="preserve"> in </w:t>
      </w:r>
      <w:proofErr w:type="spellStart"/>
      <w:r>
        <w:t>dier</w:t>
      </w:r>
      <w:proofErr w:type="spellEnd"/>
      <w:r>
        <w:t xml:space="preserve"> </w:t>
      </w:r>
      <w:proofErr w:type="spellStart"/>
      <w:r>
        <w:t>maten</w:t>
      </w:r>
      <w:proofErr w:type="spellEnd"/>
      <w:r>
        <w:t xml:space="preserve"> </w:t>
      </w:r>
      <w:proofErr w:type="spellStart"/>
      <w:r>
        <w:t>te</w:t>
      </w:r>
      <w:proofErr w:type="spellEnd"/>
      <w:r>
        <w:t xml:space="preserve"> verachten </w:t>
      </w:r>
      <w:proofErr w:type="spellStart"/>
      <w:r>
        <w:t>unde</w:t>
      </w:r>
      <w:proofErr w:type="spellEnd"/>
      <w:r>
        <w:t xml:space="preserve"> </w:t>
      </w:r>
      <w:proofErr w:type="spellStart"/>
      <w:r>
        <w:t>te</w:t>
      </w:r>
      <w:proofErr w:type="spellEnd"/>
      <w:r>
        <w:t xml:space="preserve"> </w:t>
      </w:r>
      <w:proofErr w:type="spellStart"/>
      <w:r>
        <w:t>verwerpen</w:t>
      </w:r>
      <w:proofErr w:type="spellEnd"/>
      <w:r>
        <w:t xml:space="preserve">. </w:t>
      </w:r>
    </w:p>
    <w:p w14:paraId="4B4C17E4" w14:textId="77777777" w:rsidR="000B41AB" w:rsidRDefault="000B41AB" w:rsidP="000B41AB">
      <w:pPr>
        <w:pStyle w:val="StandardWeb"/>
      </w:pPr>
      <w:r>
        <w:rPr>
          <w:rStyle w:val="Fett"/>
          <w:rFonts w:eastAsiaTheme="majorEastAsia"/>
        </w:rPr>
        <w:t xml:space="preserve">Dat 17. </w:t>
      </w:r>
      <w:proofErr w:type="spellStart"/>
      <w:r>
        <w:rPr>
          <w:rStyle w:val="Fett"/>
          <w:rFonts w:eastAsiaTheme="majorEastAsia"/>
        </w:rPr>
        <w:t>Atikel</w:t>
      </w:r>
      <w:proofErr w:type="spellEnd"/>
      <w:r>
        <w:rPr>
          <w:rStyle w:val="Fett"/>
          <w:rFonts w:eastAsiaTheme="majorEastAsia"/>
        </w:rPr>
        <w:t>.</w:t>
      </w:r>
      <w:r>
        <w:t xml:space="preserve"> - Niet anders </w:t>
      </w:r>
      <w:proofErr w:type="spellStart"/>
      <w:r>
        <w:t>unde</w:t>
      </w:r>
      <w:proofErr w:type="spellEnd"/>
      <w:r>
        <w:t xml:space="preserve"> </w:t>
      </w:r>
      <w:proofErr w:type="spellStart"/>
      <w:r>
        <w:t>niet</w:t>
      </w:r>
      <w:proofErr w:type="spellEnd"/>
      <w:r>
        <w:t xml:space="preserve"> min </w:t>
      </w:r>
      <w:proofErr w:type="spellStart"/>
      <w:r>
        <w:t>dan</w:t>
      </w:r>
      <w:proofErr w:type="spellEnd"/>
      <w:r>
        <w:t xml:space="preserve"> als die </w:t>
      </w:r>
      <w:proofErr w:type="spellStart"/>
      <w:r>
        <w:t>geest</w:t>
      </w:r>
      <w:proofErr w:type="spellEnd"/>
      <w:r>
        <w:t xml:space="preserve"> </w:t>
      </w:r>
      <w:proofErr w:type="spellStart"/>
      <w:r>
        <w:t>godes</w:t>
      </w:r>
      <w:proofErr w:type="spellEnd"/>
      <w:r>
        <w:t xml:space="preserve"> dat </w:t>
      </w:r>
      <w:proofErr w:type="spellStart"/>
      <w:r>
        <w:t>gantzen</w:t>
      </w:r>
      <w:proofErr w:type="spellEnd"/>
      <w:r>
        <w:t xml:space="preserve"> </w:t>
      </w:r>
      <w:proofErr w:type="spellStart"/>
      <w:r>
        <w:t>offerwerc</w:t>
      </w:r>
      <w:proofErr w:type="spellEnd"/>
      <w:r>
        <w:t xml:space="preserve">, festen ende </w:t>
      </w:r>
      <w:proofErr w:type="spellStart"/>
      <w:r>
        <w:t>vasten</w:t>
      </w:r>
      <w:proofErr w:type="spellEnd"/>
      <w:r>
        <w:t xml:space="preserve"> etc. straft </w:t>
      </w:r>
      <w:proofErr w:type="spellStart"/>
      <w:r>
        <w:t>doer</w:t>
      </w:r>
      <w:proofErr w:type="spellEnd"/>
      <w:r>
        <w:t xml:space="preserve"> die </w:t>
      </w:r>
      <w:proofErr w:type="spellStart"/>
      <w:r>
        <w:t>propheten</w:t>
      </w:r>
      <w:proofErr w:type="spellEnd"/>
      <w:r>
        <w:t xml:space="preserve">. Item als Paulus de </w:t>
      </w:r>
      <w:proofErr w:type="spellStart"/>
      <w:r>
        <w:t>besnidinge</w:t>
      </w:r>
      <w:proofErr w:type="spellEnd"/>
      <w:r>
        <w:t xml:space="preserve"> </w:t>
      </w:r>
      <w:proofErr w:type="spellStart"/>
      <w:r>
        <w:t>veracht</w:t>
      </w:r>
      <w:proofErr w:type="spellEnd"/>
      <w:r>
        <w:t xml:space="preserve"> ende </w:t>
      </w:r>
      <w:proofErr w:type="spellStart"/>
      <w:r>
        <w:t>verdoemt</w:t>
      </w:r>
      <w:proofErr w:type="spellEnd"/>
      <w:r>
        <w:t xml:space="preserve"> </w:t>
      </w:r>
      <w:proofErr w:type="spellStart"/>
      <w:r>
        <w:t>om</w:t>
      </w:r>
      <w:proofErr w:type="spellEnd"/>
      <w:r>
        <w:t xml:space="preserve"> den </w:t>
      </w:r>
      <w:proofErr w:type="spellStart"/>
      <w:r>
        <w:t>misbruking</w:t>
      </w:r>
      <w:proofErr w:type="spellEnd"/>
      <w:r>
        <w:t xml:space="preserve">, dat </w:t>
      </w:r>
      <w:proofErr w:type="spellStart"/>
      <w:r>
        <w:t>is</w:t>
      </w:r>
      <w:proofErr w:type="spellEnd"/>
      <w:r>
        <w:t xml:space="preserve"> </w:t>
      </w:r>
      <w:proofErr w:type="spellStart"/>
      <w:r>
        <w:t>om</w:t>
      </w:r>
      <w:proofErr w:type="spellEnd"/>
      <w:r>
        <w:t xml:space="preserve"> den </w:t>
      </w:r>
      <w:proofErr w:type="spellStart"/>
      <w:r>
        <w:t>ongelove</w:t>
      </w:r>
      <w:proofErr w:type="spellEnd"/>
      <w:r>
        <w:t xml:space="preserve"> </w:t>
      </w:r>
      <w:proofErr w:type="spellStart"/>
      <w:r>
        <w:t>wille</w:t>
      </w:r>
      <w:proofErr w:type="spellEnd"/>
      <w:r>
        <w:t xml:space="preserve">, </w:t>
      </w:r>
      <w:proofErr w:type="spellStart"/>
      <w:r>
        <w:t>doer</w:t>
      </w:r>
      <w:proofErr w:type="spellEnd"/>
      <w:r>
        <w:t xml:space="preserve"> </w:t>
      </w:r>
      <w:proofErr w:type="spellStart"/>
      <w:r>
        <w:t>welcke</w:t>
      </w:r>
      <w:proofErr w:type="spellEnd"/>
      <w:r>
        <w:t xml:space="preserve"> </w:t>
      </w:r>
      <w:proofErr w:type="spellStart"/>
      <w:r>
        <w:t>ongeloef</w:t>
      </w:r>
      <w:proofErr w:type="spellEnd"/>
      <w:r>
        <w:t xml:space="preserve"> </w:t>
      </w:r>
      <w:proofErr w:type="spellStart"/>
      <w:r>
        <w:t>sij</w:t>
      </w:r>
      <w:proofErr w:type="spellEnd"/>
      <w:r>
        <w:t xml:space="preserve"> </w:t>
      </w:r>
      <w:proofErr w:type="spellStart"/>
      <w:r>
        <w:t>sulcke</w:t>
      </w:r>
      <w:proofErr w:type="spellEnd"/>
      <w:r>
        <w:t xml:space="preserve"> dingen </w:t>
      </w:r>
      <w:proofErr w:type="spellStart"/>
      <w:r>
        <w:t>voer</w:t>
      </w:r>
      <w:proofErr w:type="spellEnd"/>
      <w:r>
        <w:t xml:space="preserve"> </w:t>
      </w:r>
      <w:proofErr w:type="spellStart"/>
      <w:r>
        <w:t>got</w:t>
      </w:r>
      <w:proofErr w:type="spellEnd"/>
      <w:r>
        <w:t xml:space="preserve"> tot </w:t>
      </w:r>
      <w:proofErr w:type="spellStart"/>
      <w:r>
        <w:t>rechtvaerdicheit</w:t>
      </w:r>
      <w:proofErr w:type="spellEnd"/>
      <w:r>
        <w:t xml:space="preserve"> ende </w:t>
      </w:r>
      <w:proofErr w:type="spellStart"/>
      <w:r>
        <w:t>salicheit</w:t>
      </w:r>
      <w:proofErr w:type="spellEnd"/>
      <w:r>
        <w:t xml:space="preserve"> </w:t>
      </w:r>
      <w:proofErr w:type="spellStart"/>
      <w:r>
        <w:t>nut</w:t>
      </w:r>
      <w:proofErr w:type="spellEnd"/>
      <w:r>
        <w:t xml:space="preserve"> ende van </w:t>
      </w:r>
      <w:proofErr w:type="spellStart"/>
      <w:r>
        <w:t>node</w:t>
      </w:r>
      <w:proofErr w:type="spellEnd"/>
      <w:r>
        <w:t xml:space="preserve"> </w:t>
      </w:r>
      <w:proofErr w:type="spellStart"/>
      <w:r>
        <w:t>hielden</w:t>
      </w:r>
      <w:proofErr w:type="spellEnd"/>
      <w:r>
        <w:t xml:space="preserve">, ende de rechte </w:t>
      </w:r>
      <w:proofErr w:type="spellStart"/>
      <w:r>
        <w:t>goeden</w:t>
      </w:r>
      <w:proofErr w:type="spellEnd"/>
      <w:r>
        <w:t xml:space="preserve"> </w:t>
      </w:r>
      <w:proofErr w:type="spellStart"/>
      <w:r>
        <w:t>wercken</w:t>
      </w:r>
      <w:proofErr w:type="spellEnd"/>
      <w:r>
        <w:t xml:space="preserve"> der </w:t>
      </w:r>
      <w:proofErr w:type="spellStart"/>
      <w:r>
        <w:t>broederliker</w:t>
      </w:r>
      <w:proofErr w:type="spellEnd"/>
      <w:r>
        <w:t xml:space="preserve"> lief den </w:t>
      </w:r>
      <w:proofErr w:type="spellStart"/>
      <w:r>
        <w:t>nalieten</w:t>
      </w:r>
      <w:proofErr w:type="spellEnd"/>
      <w:r>
        <w:t xml:space="preserve">. Esa. 58, </w:t>
      </w:r>
      <w:r>
        <w:rPr>
          <w:rStyle w:val="HTMLCode"/>
        </w:rPr>
        <w:t>3-7.</w:t>
      </w:r>
      <w:r>
        <w:t xml:space="preserve"> Hie. 7,</w:t>
      </w:r>
      <w:r>
        <w:rPr>
          <w:rStyle w:val="HTMLCode"/>
        </w:rPr>
        <w:t xml:space="preserve"> 21 f.</w:t>
      </w:r>
      <w:r>
        <w:t xml:space="preserve"> Gala. 5,</w:t>
      </w:r>
      <w:r>
        <w:rPr>
          <w:rStyle w:val="HTMLCode"/>
        </w:rPr>
        <w:t>2.</w:t>
      </w:r>
      <w:r>
        <w:t xml:space="preserve"> </w:t>
      </w:r>
    </w:p>
    <w:p w14:paraId="413D6F8D" w14:textId="4059D858" w:rsidR="000B41AB" w:rsidRDefault="000B41AB" w:rsidP="000B41AB">
      <w:pPr>
        <w:pStyle w:val="StandardWeb"/>
      </w:pPr>
      <w:r>
        <w:rPr>
          <w:rStyle w:val="Fett"/>
          <w:rFonts w:eastAsiaTheme="majorEastAsia"/>
        </w:rPr>
        <w:t>Dat 18. Artikel.</w:t>
      </w:r>
      <w:r>
        <w:t xml:space="preserve"> - </w:t>
      </w:r>
      <w:proofErr w:type="spellStart"/>
      <w:r>
        <w:t>Daerom</w:t>
      </w:r>
      <w:proofErr w:type="spellEnd"/>
      <w:r>
        <w:t xml:space="preserve"> so wie </w:t>
      </w:r>
      <w:proofErr w:type="spellStart"/>
      <w:r>
        <w:t>totter</w:t>
      </w:r>
      <w:proofErr w:type="spellEnd"/>
      <w:r>
        <w:t xml:space="preserve"> dope </w:t>
      </w:r>
      <w:proofErr w:type="spellStart"/>
      <w:r>
        <w:t>of</w:t>
      </w:r>
      <w:proofErr w:type="spellEnd"/>
      <w:r>
        <w:t xml:space="preserve"> </w:t>
      </w:r>
      <w:proofErr w:type="spellStart"/>
      <w:r>
        <w:t>totten</w:t>
      </w:r>
      <w:proofErr w:type="spellEnd"/>
      <w:r>
        <w:t xml:space="preserve"> </w:t>
      </w:r>
      <w:proofErr w:type="spellStart"/>
      <w:r>
        <w:t>aventmael</w:t>
      </w:r>
      <w:proofErr w:type="spellEnd"/>
      <w:r>
        <w:t xml:space="preserve"> des </w:t>
      </w:r>
      <w:proofErr w:type="spellStart"/>
      <w:r>
        <w:t>heren</w:t>
      </w:r>
      <w:proofErr w:type="spellEnd"/>
      <w:r>
        <w:t xml:space="preserve"> </w:t>
      </w:r>
      <w:proofErr w:type="spellStart"/>
      <w:r>
        <w:t>of</w:t>
      </w:r>
      <w:proofErr w:type="spellEnd"/>
      <w:r>
        <w:t xml:space="preserve"> tot anderen </w:t>
      </w:r>
      <w:proofErr w:type="spellStart"/>
      <w:r>
        <w:t>enigen</w:t>
      </w:r>
      <w:proofErr w:type="spellEnd"/>
      <w:r>
        <w:t xml:space="preserve"> </w:t>
      </w:r>
      <w:proofErr w:type="spellStart"/>
      <w:r>
        <w:t>uthwendige</w:t>
      </w:r>
      <w:proofErr w:type="spellEnd"/>
      <w:r>
        <w:t xml:space="preserve"> dingen als van </w:t>
      </w:r>
      <w:proofErr w:type="spellStart"/>
      <w:r>
        <w:t>node</w:t>
      </w:r>
      <w:proofErr w:type="spellEnd"/>
      <w:r>
        <w:t xml:space="preserve"> tot </w:t>
      </w:r>
      <w:proofErr w:type="spellStart"/>
      <w:r>
        <w:t>sijnderrechtvardicheit</w:t>
      </w:r>
      <w:proofErr w:type="spellEnd"/>
      <w:r>
        <w:t xml:space="preserve"> ende </w:t>
      </w:r>
      <w:proofErr w:type="spellStart"/>
      <w:r>
        <w:t>salicheit</w:t>
      </w:r>
      <w:proofErr w:type="spellEnd"/>
      <w:r>
        <w:t xml:space="preserve">, </w:t>
      </w:r>
      <w:proofErr w:type="spellStart"/>
      <w:r>
        <w:t>vertroestinge</w:t>
      </w:r>
      <w:proofErr w:type="spellEnd"/>
      <w:r>
        <w:t xml:space="preserve"> </w:t>
      </w:r>
      <w:proofErr w:type="spellStart"/>
      <w:r>
        <w:t>ofte</w:t>
      </w:r>
      <w:proofErr w:type="spellEnd"/>
      <w:r>
        <w:t xml:space="preserve"> </w:t>
      </w:r>
      <w:proofErr w:type="spellStart"/>
      <w:r>
        <w:t>versekeringe</w:t>
      </w:r>
      <w:proofErr w:type="spellEnd"/>
      <w:r>
        <w:t xml:space="preserve"> </w:t>
      </w:r>
      <w:proofErr w:type="spellStart"/>
      <w:r>
        <w:t>sijnder</w:t>
      </w:r>
      <w:proofErr w:type="spellEnd"/>
      <w:r>
        <w:t xml:space="preserve"> </w:t>
      </w:r>
      <w:proofErr w:type="spellStart"/>
      <w:r>
        <w:t>conscientien</w:t>
      </w:r>
      <w:proofErr w:type="spellEnd"/>
      <w:r>
        <w:t xml:space="preserve"> </w:t>
      </w:r>
      <w:proofErr w:type="spellStart"/>
      <w:r>
        <w:t>gedrongen</w:t>
      </w:r>
      <w:proofErr w:type="spellEnd"/>
      <w:r>
        <w:t xml:space="preserve"> </w:t>
      </w:r>
      <w:proofErr w:type="spellStart"/>
      <w:r>
        <w:t>worde</w:t>
      </w:r>
      <w:proofErr w:type="spellEnd"/>
      <w:r>
        <w:t xml:space="preserve">, mochte </w:t>
      </w:r>
      <w:proofErr w:type="spellStart"/>
      <w:r>
        <w:t>hij</w:t>
      </w:r>
      <w:proofErr w:type="spellEnd"/>
      <w:r>
        <w:t xml:space="preserve"> </w:t>
      </w:r>
      <w:proofErr w:type="spellStart"/>
      <w:r>
        <w:t>vrijlic</w:t>
      </w:r>
      <w:proofErr w:type="spellEnd"/>
      <w:r>
        <w:t xml:space="preserve"> </w:t>
      </w:r>
      <w:proofErr w:type="spellStart"/>
      <w:r>
        <w:t>sulc</w:t>
      </w:r>
      <w:proofErr w:type="spellEnd"/>
      <w:r>
        <w:t xml:space="preserve"> </w:t>
      </w:r>
      <w:proofErr w:type="spellStart"/>
      <w:r>
        <w:t>nalaten</w:t>
      </w:r>
      <w:proofErr w:type="spellEnd"/>
      <w:r>
        <w:t xml:space="preserve"> ende </w:t>
      </w:r>
      <w:proofErr w:type="spellStart"/>
      <w:r>
        <w:t>niet</w:t>
      </w:r>
      <w:proofErr w:type="spellEnd"/>
      <w:r>
        <w:t xml:space="preserve"> </w:t>
      </w:r>
      <w:proofErr w:type="spellStart"/>
      <w:r>
        <w:t>ghebruken</w:t>
      </w:r>
      <w:proofErr w:type="spellEnd"/>
      <w:r>
        <w:rPr>
          <w:rStyle w:val="Endnotenzeichen"/>
        </w:rPr>
        <w:endnoteReference w:id="6"/>
      </w:r>
      <w:r>
        <w:t xml:space="preserve"> </w:t>
      </w:r>
      <w:proofErr w:type="spellStart"/>
      <w:r>
        <w:t>om</w:t>
      </w:r>
      <w:proofErr w:type="spellEnd"/>
      <w:r>
        <w:t xml:space="preserve"> </w:t>
      </w:r>
      <w:proofErr w:type="spellStart"/>
      <w:r>
        <w:t>te</w:t>
      </w:r>
      <w:proofErr w:type="spellEnd"/>
      <w:r>
        <w:t xml:space="preserve"> </w:t>
      </w:r>
      <w:proofErr w:type="spellStart"/>
      <w:r>
        <w:t>betugen</w:t>
      </w:r>
      <w:proofErr w:type="spellEnd"/>
      <w:r>
        <w:t xml:space="preserve"> ende </w:t>
      </w:r>
      <w:proofErr w:type="spellStart"/>
      <w:r>
        <w:t>te</w:t>
      </w:r>
      <w:proofErr w:type="spellEnd"/>
      <w:r>
        <w:t xml:space="preserve"> </w:t>
      </w:r>
      <w:proofErr w:type="spellStart"/>
      <w:r>
        <w:t>verdeengen</w:t>
      </w:r>
      <w:proofErr w:type="spellEnd"/>
      <w:r>
        <w:rPr>
          <w:rStyle w:val="Endnotenzeichen"/>
        </w:rPr>
        <w:endnoteReference w:id="7"/>
      </w:r>
      <w:r>
        <w:t xml:space="preserve"> de </w:t>
      </w:r>
      <w:proofErr w:type="spellStart"/>
      <w:r>
        <w:t>vrijheit</w:t>
      </w:r>
      <w:proofErr w:type="spellEnd"/>
      <w:r>
        <w:t xml:space="preserve"> ende </w:t>
      </w:r>
      <w:proofErr w:type="spellStart"/>
      <w:r>
        <w:t>purheit</w:t>
      </w:r>
      <w:proofErr w:type="spellEnd"/>
      <w:r>
        <w:t xml:space="preserve"> des </w:t>
      </w:r>
      <w:proofErr w:type="spellStart"/>
      <w:r>
        <w:t>geloofs</w:t>
      </w:r>
      <w:proofErr w:type="spellEnd"/>
      <w:r>
        <w:t xml:space="preserve"> in Christo. Gal. 2, </w:t>
      </w:r>
      <w:r>
        <w:rPr>
          <w:rStyle w:val="HTMLCode"/>
        </w:rPr>
        <w:t>14. 16. 21.</w:t>
      </w:r>
      <w:r>
        <w:t xml:space="preserve"> </w:t>
      </w:r>
    </w:p>
    <w:p w14:paraId="6CED5960" w14:textId="77777777" w:rsidR="000B41AB" w:rsidRDefault="000B41AB" w:rsidP="000B41AB">
      <w:pPr>
        <w:pStyle w:val="StandardWeb"/>
      </w:pPr>
      <w:r>
        <w:rPr>
          <w:rStyle w:val="Fett"/>
          <w:rFonts w:eastAsiaTheme="majorEastAsia"/>
        </w:rPr>
        <w:t>Dat 19. Artikel.</w:t>
      </w:r>
      <w:r>
        <w:t xml:space="preserve"> - Ja </w:t>
      </w:r>
      <w:proofErr w:type="spellStart"/>
      <w:r>
        <w:t>hy</w:t>
      </w:r>
      <w:proofErr w:type="spellEnd"/>
      <w:r>
        <w:t xml:space="preserve"> wer </w:t>
      </w:r>
      <w:proofErr w:type="spellStart"/>
      <w:r>
        <w:t>sulc</w:t>
      </w:r>
      <w:proofErr w:type="spellEnd"/>
      <w:r>
        <w:t xml:space="preserve"> </w:t>
      </w:r>
      <w:proofErr w:type="spellStart"/>
      <w:r>
        <w:t>voer</w:t>
      </w:r>
      <w:proofErr w:type="spellEnd"/>
      <w:r>
        <w:t xml:space="preserve"> hem </w:t>
      </w:r>
      <w:proofErr w:type="spellStart"/>
      <w:r>
        <w:t>selven</w:t>
      </w:r>
      <w:proofErr w:type="spellEnd"/>
      <w:r>
        <w:t xml:space="preserve"> </w:t>
      </w:r>
      <w:proofErr w:type="spellStart"/>
      <w:r>
        <w:t>up</w:t>
      </w:r>
      <w:proofErr w:type="spellEnd"/>
      <w:r>
        <w:t xml:space="preserve"> die </w:t>
      </w:r>
      <w:proofErr w:type="spellStart"/>
      <w:r>
        <w:t>tijd</w:t>
      </w:r>
      <w:proofErr w:type="spellEnd"/>
      <w:r>
        <w:t xml:space="preserve"> </w:t>
      </w:r>
      <w:proofErr w:type="spellStart"/>
      <w:r>
        <w:t>sculdich</w:t>
      </w:r>
      <w:proofErr w:type="spellEnd"/>
      <w:r>
        <w:t xml:space="preserve"> </w:t>
      </w:r>
      <w:proofErr w:type="spellStart"/>
      <w:r>
        <w:t>te</w:t>
      </w:r>
      <w:proofErr w:type="spellEnd"/>
      <w:r>
        <w:t xml:space="preserve"> </w:t>
      </w:r>
      <w:proofErr w:type="spellStart"/>
      <w:r>
        <w:t>doen</w:t>
      </w:r>
      <w:proofErr w:type="spellEnd"/>
      <w:r>
        <w:t xml:space="preserve">, ende </w:t>
      </w:r>
      <w:proofErr w:type="spellStart"/>
      <w:r>
        <w:t>waer</w:t>
      </w:r>
      <w:proofErr w:type="spellEnd"/>
      <w:r>
        <w:t xml:space="preserve"> </w:t>
      </w:r>
      <w:proofErr w:type="spellStart"/>
      <w:r>
        <w:t>om</w:t>
      </w:r>
      <w:proofErr w:type="spellEnd"/>
      <w:r>
        <w:t xml:space="preserve"> des </w:t>
      </w:r>
      <w:proofErr w:type="spellStart"/>
      <w:r>
        <w:t>wille</w:t>
      </w:r>
      <w:proofErr w:type="spellEnd"/>
      <w:r>
        <w:t xml:space="preserve"> </w:t>
      </w:r>
      <w:proofErr w:type="spellStart"/>
      <w:r>
        <w:t>geen</w:t>
      </w:r>
      <w:proofErr w:type="spellEnd"/>
      <w:r>
        <w:t xml:space="preserve"> </w:t>
      </w:r>
      <w:proofErr w:type="spellStart"/>
      <w:r>
        <w:t>verachter</w:t>
      </w:r>
      <w:proofErr w:type="spellEnd"/>
      <w:r>
        <w:t xml:space="preserve"> der </w:t>
      </w:r>
      <w:proofErr w:type="spellStart"/>
      <w:r>
        <w:t>sacramenten</w:t>
      </w:r>
      <w:proofErr w:type="spellEnd"/>
      <w:r>
        <w:t xml:space="preserve">, </w:t>
      </w:r>
      <w:proofErr w:type="spellStart"/>
      <w:r>
        <w:t>dan</w:t>
      </w:r>
      <w:proofErr w:type="spellEnd"/>
      <w:r>
        <w:t xml:space="preserve"> </w:t>
      </w:r>
      <w:proofErr w:type="spellStart"/>
      <w:r>
        <w:t>alleene</w:t>
      </w:r>
      <w:proofErr w:type="spellEnd"/>
      <w:r>
        <w:t xml:space="preserve"> des </w:t>
      </w:r>
      <w:proofErr w:type="spellStart"/>
      <w:r>
        <w:t>ongeloven</w:t>
      </w:r>
      <w:proofErr w:type="spellEnd"/>
      <w:r>
        <w:t xml:space="preserve">. </w:t>
      </w:r>
    </w:p>
    <w:p w14:paraId="688A99F4" w14:textId="77777777" w:rsidR="000B41AB" w:rsidRDefault="000B41AB" w:rsidP="000B41AB">
      <w:pPr>
        <w:pStyle w:val="StandardWeb"/>
      </w:pPr>
      <w:r>
        <w:rPr>
          <w:rStyle w:val="Fett"/>
          <w:rFonts w:eastAsiaTheme="majorEastAsia"/>
        </w:rPr>
        <w:t>Dat 20. Artikel.</w:t>
      </w:r>
      <w:r>
        <w:t xml:space="preserve"> - Wie Christum </w:t>
      </w:r>
      <w:proofErr w:type="spellStart"/>
      <w:r>
        <w:t>hefft</w:t>
      </w:r>
      <w:proofErr w:type="spellEnd"/>
      <w:r>
        <w:t xml:space="preserve"> </w:t>
      </w:r>
      <w:proofErr w:type="spellStart"/>
      <w:r>
        <w:t>doer</w:t>
      </w:r>
      <w:proofErr w:type="spellEnd"/>
      <w:r>
        <w:t xml:space="preserve"> den </w:t>
      </w:r>
      <w:proofErr w:type="spellStart"/>
      <w:r>
        <w:t>gelove</w:t>
      </w:r>
      <w:proofErr w:type="spellEnd"/>
      <w:r>
        <w:t xml:space="preserve">, de mach na anderen dingen </w:t>
      </w:r>
      <w:proofErr w:type="spellStart"/>
      <w:r>
        <w:t>niet</w:t>
      </w:r>
      <w:proofErr w:type="spellEnd"/>
      <w:r>
        <w:t xml:space="preserve"> </w:t>
      </w:r>
      <w:proofErr w:type="spellStart"/>
      <w:r>
        <w:t>hongeren</w:t>
      </w:r>
      <w:proofErr w:type="spellEnd"/>
      <w:r>
        <w:t xml:space="preserve"> noch </w:t>
      </w:r>
      <w:proofErr w:type="spellStart"/>
      <w:r>
        <w:t>dorsten</w:t>
      </w:r>
      <w:proofErr w:type="spellEnd"/>
      <w:r>
        <w:t xml:space="preserve">. So hem hungert </w:t>
      </w:r>
      <w:proofErr w:type="spellStart"/>
      <w:r>
        <w:t>of</w:t>
      </w:r>
      <w:proofErr w:type="spellEnd"/>
      <w:r>
        <w:t xml:space="preserve"> </w:t>
      </w:r>
      <w:proofErr w:type="spellStart"/>
      <w:r>
        <w:t>dorstet</w:t>
      </w:r>
      <w:proofErr w:type="spellEnd"/>
      <w:r>
        <w:t xml:space="preserve"> na anderen dingen, als de hem </w:t>
      </w:r>
      <w:proofErr w:type="spellStart"/>
      <w:r>
        <w:t>selven</w:t>
      </w:r>
      <w:proofErr w:type="spellEnd"/>
      <w:r>
        <w:t xml:space="preserve"> noch van </w:t>
      </w:r>
      <w:proofErr w:type="spellStart"/>
      <w:r>
        <w:t>node</w:t>
      </w:r>
      <w:proofErr w:type="spellEnd"/>
      <w:r>
        <w:t xml:space="preserve"> </w:t>
      </w:r>
      <w:proofErr w:type="spellStart"/>
      <w:r>
        <w:t>of</w:t>
      </w:r>
      <w:proofErr w:type="spellEnd"/>
      <w:r>
        <w:t xml:space="preserve"> </w:t>
      </w:r>
      <w:proofErr w:type="spellStart"/>
      <w:r>
        <w:t>nutte</w:t>
      </w:r>
      <w:proofErr w:type="spellEnd"/>
      <w:r>
        <w:t xml:space="preserve"> </w:t>
      </w:r>
      <w:proofErr w:type="spellStart"/>
      <w:r>
        <w:t>sijn</w:t>
      </w:r>
      <w:proofErr w:type="spellEnd"/>
      <w:r>
        <w:t xml:space="preserve"> </w:t>
      </w:r>
      <w:proofErr w:type="spellStart"/>
      <w:r>
        <w:t>solden</w:t>
      </w:r>
      <w:proofErr w:type="spellEnd"/>
      <w:r>
        <w:t xml:space="preserve"> tot </w:t>
      </w:r>
      <w:proofErr w:type="spellStart"/>
      <w:r>
        <w:t>sijnder</w:t>
      </w:r>
      <w:proofErr w:type="spellEnd"/>
      <w:r>
        <w:t xml:space="preserve"> </w:t>
      </w:r>
      <w:proofErr w:type="spellStart"/>
      <w:r>
        <w:t>rechtvardicheit</w:t>
      </w:r>
      <w:proofErr w:type="spellEnd"/>
      <w:r>
        <w:t xml:space="preserve"> ende </w:t>
      </w:r>
      <w:proofErr w:type="spellStart"/>
      <w:r>
        <w:t>salicheit</w:t>
      </w:r>
      <w:proofErr w:type="spellEnd"/>
      <w:r>
        <w:t xml:space="preserve">, so </w:t>
      </w:r>
      <w:proofErr w:type="spellStart"/>
      <w:r>
        <w:t>kent</w:t>
      </w:r>
      <w:proofErr w:type="spellEnd"/>
      <w:r>
        <w:t xml:space="preserve"> </w:t>
      </w:r>
      <w:proofErr w:type="spellStart"/>
      <w:r>
        <w:t>hij</w:t>
      </w:r>
      <w:proofErr w:type="spellEnd"/>
      <w:r>
        <w:t xml:space="preserve"> ende </w:t>
      </w:r>
      <w:proofErr w:type="spellStart"/>
      <w:r>
        <w:t>heft</w:t>
      </w:r>
      <w:proofErr w:type="spellEnd"/>
      <w:r>
        <w:t xml:space="preserve"> Christum noch </w:t>
      </w:r>
      <w:proofErr w:type="spellStart"/>
      <w:r>
        <w:t>niet</w:t>
      </w:r>
      <w:proofErr w:type="spellEnd"/>
      <w:r>
        <w:t xml:space="preserve">. Jo. 6, </w:t>
      </w:r>
      <w:r>
        <w:rPr>
          <w:rStyle w:val="HTMLCode"/>
        </w:rPr>
        <w:t>27. 35. 50-56.</w:t>
      </w:r>
      <w:r>
        <w:t xml:space="preserve"> </w:t>
      </w:r>
    </w:p>
    <w:p w14:paraId="28411D01" w14:textId="77777777" w:rsidR="000B41AB" w:rsidRDefault="000B41AB" w:rsidP="000B41AB">
      <w:pPr>
        <w:pStyle w:val="StandardWeb"/>
      </w:pPr>
      <w:r>
        <w:rPr>
          <w:rStyle w:val="Fett"/>
          <w:rFonts w:eastAsiaTheme="majorEastAsia"/>
        </w:rPr>
        <w:t>Dat 21. Artikel.</w:t>
      </w:r>
      <w:r>
        <w:t xml:space="preserve"> - Summa: </w:t>
      </w:r>
      <w:proofErr w:type="spellStart"/>
      <w:r>
        <w:t>laet</w:t>
      </w:r>
      <w:proofErr w:type="spellEnd"/>
      <w:r>
        <w:t xml:space="preserve"> </w:t>
      </w:r>
      <w:proofErr w:type="spellStart"/>
      <w:r>
        <w:t>doep</w:t>
      </w:r>
      <w:proofErr w:type="spellEnd"/>
      <w:r>
        <w:t xml:space="preserve"> ende </w:t>
      </w:r>
      <w:proofErr w:type="spellStart"/>
      <w:r>
        <w:t>aventmael</w:t>
      </w:r>
      <w:proofErr w:type="spellEnd"/>
      <w:r>
        <w:t xml:space="preserve"> mit alle andere </w:t>
      </w:r>
      <w:proofErr w:type="spellStart"/>
      <w:r>
        <w:t>wercken</w:t>
      </w:r>
      <w:proofErr w:type="spellEnd"/>
      <w:r>
        <w:t xml:space="preserve"> van </w:t>
      </w:r>
      <w:proofErr w:type="spellStart"/>
      <w:r>
        <w:t>god</w:t>
      </w:r>
      <w:proofErr w:type="spellEnd"/>
      <w:r>
        <w:t xml:space="preserve"> </w:t>
      </w:r>
      <w:proofErr w:type="spellStart"/>
      <w:r>
        <w:t>geboden</w:t>
      </w:r>
      <w:proofErr w:type="spellEnd"/>
      <w:r>
        <w:t xml:space="preserve"> oft anders </w:t>
      </w:r>
      <w:proofErr w:type="spellStart"/>
      <w:r>
        <w:t>thogelaten</w:t>
      </w:r>
      <w:proofErr w:type="spellEnd"/>
      <w:r>
        <w:t xml:space="preserve"> ende den </w:t>
      </w:r>
      <w:proofErr w:type="spellStart"/>
      <w:r>
        <w:t>naesten</w:t>
      </w:r>
      <w:proofErr w:type="spellEnd"/>
      <w:r>
        <w:t xml:space="preserve"> </w:t>
      </w:r>
      <w:proofErr w:type="spellStart"/>
      <w:r>
        <w:t>profitelic</w:t>
      </w:r>
      <w:proofErr w:type="spellEnd"/>
      <w:r>
        <w:t xml:space="preserve">, </w:t>
      </w:r>
      <w:proofErr w:type="spellStart"/>
      <w:r>
        <w:t>laesse</w:t>
      </w:r>
      <w:proofErr w:type="spellEnd"/>
      <w:r>
        <w:t xml:space="preserve">, </w:t>
      </w:r>
      <w:proofErr w:type="spellStart"/>
      <w:r>
        <w:t>segge</w:t>
      </w:r>
      <w:proofErr w:type="spellEnd"/>
      <w:r>
        <w:t xml:space="preserve"> </w:t>
      </w:r>
      <w:proofErr w:type="spellStart"/>
      <w:r>
        <w:t>ic</w:t>
      </w:r>
      <w:proofErr w:type="spellEnd"/>
      <w:r>
        <w:t xml:space="preserve">, </w:t>
      </w:r>
      <w:proofErr w:type="spellStart"/>
      <w:r>
        <w:t>staen</w:t>
      </w:r>
      <w:proofErr w:type="spellEnd"/>
      <w:r>
        <w:t xml:space="preserve"> ende </w:t>
      </w:r>
      <w:proofErr w:type="spellStart"/>
      <w:r>
        <w:t>gelden</w:t>
      </w:r>
      <w:proofErr w:type="spellEnd"/>
      <w:r>
        <w:t xml:space="preserve"> </w:t>
      </w:r>
      <w:proofErr w:type="spellStart"/>
      <w:r>
        <w:t>daerse</w:t>
      </w:r>
      <w:proofErr w:type="spellEnd"/>
      <w:r>
        <w:t xml:space="preserve"> </w:t>
      </w:r>
      <w:proofErr w:type="spellStart"/>
      <w:r>
        <w:t>gelden</w:t>
      </w:r>
      <w:proofErr w:type="spellEnd"/>
      <w:r>
        <w:t xml:space="preserve"> können ende </w:t>
      </w:r>
      <w:proofErr w:type="spellStart"/>
      <w:r>
        <w:t>sullen</w:t>
      </w:r>
      <w:proofErr w:type="spellEnd"/>
      <w:r>
        <w:t xml:space="preserve">, </w:t>
      </w:r>
      <w:proofErr w:type="spellStart"/>
      <w:r>
        <w:t>datis</w:t>
      </w:r>
      <w:proofErr w:type="spellEnd"/>
      <w:r>
        <w:t xml:space="preserve">, </w:t>
      </w:r>
      <w:proofErr w:type="spellStart"/>
      <w:r>
        <w:t>totten</w:t>
      </w:r>
      <w:proofErr w:type="spellEnd"/>
      <w:r>
        <w:t xml:space="preserve"> </w:t>
      </w:r>
      <w:proofErr w:type="spellStart"/>
      <w:r>
        <w:t>uthwendigen</w:t>
      </w:r>
      <w:proofErr w:type="spellEnd"/>
      <w:r>
        <w:t xml:space="preserve"> </w:t>
      </w:r>
      <w:proofErr w:type="spellStart"/>
      <w:r>
        <w:t>lijfliken</w:t>
      </w:r>
      <w:proofErr w:type="spellEnd"/>
      <w:r>
        <w:t xml:space="preserve"> dienste der </w:t>
      </w:r>
      <w:proofErr w:type="spellStart"/>
      <w:r>
        <w:t>gemeenten</w:t>
      </w:r>
      <w:proofErr w:type="spellEnd"/>
      <w:r>
        <w:t xml:space="preserve">. </w:t>
      </w:r>
    </w:p>
    <w:p w14:paraId="65027066" w14:textId="77777777" w:rsidR="000B41AB" w:rsidRDefault="000B41AB" w:rsidP="000B41AB">
      <w:pPr>
        <w:pStyle w:val="StandardWeb"/>
      </w:pPr>
      <w:r>
        <w:rPr>
          <w:rStyle w:val="Fett"/>
          <w:rFonts w:eastAsiaTheme="majorEastAsia"/>
        </w:rPr>
        <w:t>Dat 22. Artikel.</w:t>
      </w:r>
      <w:r>
        <w:t xml:space="preserve"> - </w:t>
      </w:r>
      <w:proofErr w:type="spellStart"/>
      <w:r>
        <w:t>Voer</w:t>
      </w:r>
      <w:proofErr w:type="spellEnd"/>
      <w:r>
        <w:t xml:space="preserve"> </w:t>
      </w:r>
      <w:proofErr w:type="spellStart"/>
      <w:r>
        <w:t>godt</w:t>
      </w:r>
      <w:proofErr w:type="spellEnd"/>
      <w:r>
        <w:t xml:space="preserve"> </w:t>
      </w:r>
      <w:proofErr w:type="spellStart"/>
      <w:r>
        <w:t>nochtans</w:t>
      </w:r>
      <w:proofErr w:type="spellEnd"/>
      <w:r>
        <w:t xml:space="preserve"> </w:t>
      </w:r>
      <w:proofErr w:type="spellStart"/>
      <w:r>
        <w:t>tusschen</w:t>
      </w:r>
      <w:proofErr w:type="spellEnd"/>
      <w:r>
        <w:t xml:space="preserve"> hem ende </w:t>
      </w:r>
      <w:proofErr w:type="spellStart"/>
      <w:r>
        <w:t>ons</w:t>
      </w:r>
      <w:proofErr w:type="spellEnd"/>
      <w:r>
        <w:t xml:space="preserve"> an die </w:t>
      </w:r>
      <w:proofErr w:type="spellStart"/>
      <w:r>
        <w:t>plaetse</w:t>
      </w:r>
      <w:proofErr w:type="spellEnd"/>
      <w:r>
        <w:t xml:space="preserve"> des </w:t>
      </w:r>
      <w:proofErr w:type="spellStart"/>
      <w:r>
        <w:t>enigen</w:t>
      </w:r>
      <w:proofErr w:type="spellEnd"/>
      <w:r>
        <w:t xml:space="preserve"> </w:t>
      </w:r>
      <w:proofErr w:type="spellStart"/>
      <w:r>
        <w:t>middelers</w:t>
      </w:r>
      <w:proofErr w:type="spellEnd"/>
      <w:r>
        <w:t xml:space="preserve"> Christi </w:t>
      </w:r>
      <w:proofErr w:type="spellStart"/>
      <w:r>
        <w:t>konnen</w:t>
      </w:r>
      <w:proofErr w:type="spellEnd"/>
      <w:r>
        <w:t xml:space="preserve"> ende </w:t>
      </w:r>
      <w:proofErr w:type="spellStart"/>
      <w:r>
        <w:t>sullen</w:t>
      </w:r>
      <w:proofErr w:type="spellEnd"/>
      <w:r>
        <w:t xml:space="preserve"> </w:t>
      </w:r>
      <w:proofErr w:type="spellStart"/>
      <w:r>
        <w:t>sij</w:t>
      </w:r>
      <w:proofErr w:type="spellEnd"/>
      <w:r>
        <w:t xml:space="preserve"> </w:t>
      </w:r>
      <w:proofErr w:type="spellStart"/>
      <w:r>
        <w:t>niet</w:t>
      </w:r>
      <w:proofErr w:type="spellEnd"/>
      <w:r>
        <w:t xml:space="preserve"> </w:t>
      </w:r>
      <w:proofErr w:type="spellStart"/>
      <w:r>
        <w:t>staen</w:t>
      </w:r>
      <w:proofErr w:type="spellEnd"/>
      <w:r>
        <w:t xml:space="preserve"> off </w:t>
      </w:r>
      <w:proofErr w:type="spellStart"/>
      <w:r>
        <w:t>gelden</w:t>
      </w:r>
      <w:proofErr w:type="spellEnd"/>
      <w:r>
        <w:t xml:space="preserve">. </w:t>
      </w:r>
    </w:p>
    <w:p w14:paraId="299EEC5F" w14:textId="77777777" w:rsidR="000B41AB" w:rsidRDefault="000B41AB" w:rsidP="000B41AB">
      <w:pPr>
        <w:pStyle w:val="StandardWeb"/>
      </w:pPr>
      <w:r>
        <w:rPr>
          <w:rStyle w:val="Fett"/>
          <w:rFonts w:eastAsiaTheme="majorEastAsia"/>
        </w:rPr>
        <w:t>Dat 23. Artikel.</w:t>
      </w:r>
      <w:r>
        <w:t xml:space="preserve"> - Christus </w:t>
      </w:r>
      <w:proofErr w:type="spellStart"/>
      <w:r>
        <w:t>selve</w:t>
      </w:r>
      <w:proofErr w:type="spellEnd"/>
      <w:r>
        <w:t xml:space="preserve"> ende die </w:t>
      </w:r>
      <w:proofErr w:type="spellStart"/>
      <w:r>
        <w:t>reyne</w:t>
      </w:r>
      <w:proofErr w:type="spellEnd"/>
      <w:r>
        <w:t xml:space="preserve"> </w:t>
      </w:r>
      <w:proofErr w:type="spellStart"/>
      <w:r>
        <w:t>onvermengede</w:t>
      </w:r>
      <w:proofErr w:type="spellEnd"/>
      <w:r>
        <w:t xml:space="preserve"> </w:t>
      </w:r>
      <w:proofErr w:type="spellStart"/>
      <w:r>
        <w:t>gelove</w:t>
      </w:r>
      <w:proofErr w:type="spellEnd"/>
      <w:r>
        <w:t xml:space="preserve"> an hem, ende an </w:t>
      </w:r>
      <w:proofErr w:type="spellStart"/>
      <w:r>
        <w:t>gods</w:t>
      </w:r>
      <w:proofErr w:type="spellEnd"/>
      <w:r>
        <w:t xml:space="preserve"> </w:t>
      </w:r>
      <w:proofErr w:type="spellStart"/>
      <w:r>
        <w:t>barmhertticheit</w:t>
      </w:r>
      <w:proofErr w:type="spellEnd"/>
      <w:r>
        <w:t xml:space="preserve"> in hem </w:t>
      </w:r>
      <w:proofErr w:type="spellStart"/>
      <w:r>
        <w:t>geopenbart</w:t>
      </w:r>
      <w:proofErr w:type="spellEnd"/>
      <w:r>
        <w:t xml:space="preserve"> ende </w:t>
      </w:r>
      <w:proofErr w:type="spellStart"/>
      <w:r>
        <w:t>geschenct</w:t>
      </w:r>
      <w:proofErr w:type="spellEnd"/>
      <w:r>
        <w:t xml:space="preserve">, </w:t>
      </w:r>
      <w:proofErr w:type="spellStart"/>
      <w:r>
        <w:t>is</w:t>
      </w:r>
      <w:proofErr w:type="spellEnd"/>
      <w:r>
        <w:t xml:space="preserve"> </w:t>
      </w:r>
      <w:proofErr w:type="spellStart"/>
      <w:r>
        <w:t>alleen</w:t>
      </w:r>
      <w:proofErr w:type="spellEnd"/>
      <w:r>
        <w:t xml:space="preserve"> dat </w:t>
      </w:r>
      <w:proofErr w:type="spellStart"/>
      <w:r>
        <w:t>middel</w:t>
      </w:r>
      <w:proofErr w:type="spellEnd"/>
      <w:r>
        <w:t xml:space="preserve"> </w:t>
      </w:r>
      <w:proofErr w:type="spellStart"/>
      <w:r>
        <w:t>tusschen</w:t>
      </w:r>
      <w:proofErr w:type="spellEnd"/>
      <w:r>
        <w:t xml:space="preserve"> </w:t>
      </w:r>
      <w:proofErr w:type="spellStart"/>
      <w:r>
        <w:t>godt</w:t>
      </w:r>
      <w:proofErr w:type="spellEnd"/>
      <w:r>
        <w:t xml:space="preserve"> </w:t>
      </w:r>
      <w:proofErr w:type="spellStart"/>
      <w:r>
        <w:t>unde</w:t>
      </w:r>
      <w:proofErr w:type="spellEnd"/>
      <w:r>
        <w:t xml:space="preserve"> uns, </w:t>
      </w:r>
      <w:proofErr w:type="spellStart"/>
      <w:r>
        <w:t>dz</w:t>
      </w:r>
      <w:proofErr w:type="spellEnd"/>
      <w:r>
        <w:t xml:space="preserve"> </w:t>
      </w:r>
      <w:proofErr w:type="spellStart"/>
      <w:r>
        <w:t>godt</w:t>
      </w:r>
      <w:proofErr w:type="spellEnd"/>
      <w:r>
        <w:t xml:space="preserve"> </w:t>
      </w:r>
      <w:proofErr w:type="spellStart"/>
      <w:r>
        <w:t>alleen</w:t>
      </w:r>
      <w:proofErr w:type="spellEnd"/>
      <w:r>
        <w:t xml:space="preserve"> </w:t>
      </w:r>
      <w:proofErr w:type="spellStart"/>
      <w:r>
        <w:t>ansiet</w:t>
      </w:r>
      <w:proofErr w:type="spellEnd"/>
      <w:r>
        <w:t xml:space="preserve"> ende </w:t>
      </w:r>
      <w:proofErr w:type="spellStart"/>
      <w:r>
        <w:t>annempt</w:t>
      </w:r>
      <w:proofErr w:type="spellEnd"/>
      <w:r>
        <w:t xml:space="preserve"> ende </w:t>
      </w:r>
      <w:proofErr w:type="spellStart"/>
      <w:r>
        <w:t>daer</w:t>
      </w:r>
      <w:proofErr w:type="spellEnd"/>
      <w:r>
        <w:t xml:space="preserve"> </w:t>
      </w:r>
      <w:proofErr w:type="spellStart"/>
      <w:r>
        <w:t>wij</w:t>
      </w:r>
      <w:proofErr w:type="spellEnd"/>
      <w:r>
        <w:t xml:space="preserve"> </w:t>
      </w:r>
      <w:proofErr w:type="spellStart"/>
      <w:r>
        <w:t>ons</w:t>
      </w:r>
      <w:proofErr w:type="spellEnd"/>
      <w:r>
        <w:t xml:space="preserve"> </w:t>
      </w:r>
      <w:proofErr w:type="spellStart"/>
      <w:r>
        <w:t>alleen</w:t>
      </w:r>
      <w:proofErr w:type="spellEnd"/>
      <w:r>
        <w:t xml:space="preserve"> </w:t>
      </w:r>
      <w:proofErr w:type="spellStart"/>
      <w:r>
        <w:t>up</w:t>
      </w:r>
      <w:proofErr w:type="spellEnd"/>
      <w:r>
        <w:t xml:space="preserve"> </w:t>
      </w:r>
      <w:proofErr w:type="spellStart"/>
      <w:r>
        <w:t>verlaten</w:t>
      </w:r>
      <w:proofErr w:type="spellEnd"/>
      <w:r>
        <w:t xml:space="preserve"> </w:t>
      </w:r>
      <w:proofErr w:type="spellStart"/>
      <w:r>
        <w:t>mogen</w:t>
      </w:r>
      <w:proofErr w:type="spellEnd"/>
      <w:r>
        <w:t xml:space="preserve">, </w:t>
      </w:r>
      <w:proofErr w:type="spellStart"/>
      <w:r>
        <w:t>alleen</w:t>
      </w:r>
      <w:proofErr w:type="spellEnd"/>
      <w:r>
        <w:t xml:space="preserve"> </w:t>
      </w:r>
      <w:proofErr w:type="spellStart"/>
      <w:r>
        <w:t>crachtich</w:t>
      </w:r>
      <w:proofErr w:type="spellEnd"/>
      <w:r>
        <w:t xml:space="preserve">, </w:t>
      </w:r>
      <w:proofErr w:type="spellStart"/>
      <w:r>
        <w:t>profitelic</w:t>
      </w:r>
      <w:proofErr w:type="spellEnd"/>
      <w:r>
        <w:t xml:space="preserve"> ende van </w:t>
      </w:r>
      <w:proofErr w:type="spellStart"/>
      <w:r>
        <w:t>node</w:t>
      </w:r>
      <w:proofErr w:type="spellEnd"/>
      <w:r>
        <w:t xml:space="preserve">. Ja Christus </w:t>
      </w:r>
      <w:proofErr w:type="spellStart"/>
      <w:r>
        <w:t>is</w:t>
      </w:r>
      <w:proofErr w:type="spellEnd"/>
      <w:r>
        <w:t xml:space="preserve"> </w:t>
      </w:r>
      <w:proofErr w:type="spellStart"/>
      <w:r>
        <w:t>selve</w:t>
      </w:r>
      <w:proofErr w:type="spellEnd"/>
      <w:r>
        <w:t xml:space="preserve"> </w:t>
      </w:r>
      <w:proofErr w:type="spellStart"/>
      <w:r>
        <w:t>unse</w:t>
      </w:r>
      <w:proofErr w:type="spellEnd"/>
      <w:r>
        <w:t xml:space="preserve"> </w:t>
      </w:r>
      <w:proofErr w:type="spellStart"/>
      <w:r>
        <w:t>gehele</w:t>
      </w:r>
      <w:proofErr w:type="spellEnd"/>
      <w:r>
        <w:t xml:space="preserve"> </w:t>
      </w:r>
      <w:proofErr w:type="spellStart"/>
      <w:r>
        <w:t>rechtvardicheit</w:t>
      </w:r>
      <w:proofErr w:type="spellEnd"/>
      <w:r>
        <w:t xml:space="preserve"> ende </w:t>
      </w:r>
      <w:proofErr w:type="spellStart"/>
      <w:r>
        <w:t>salicheit</w:t>
      </w:r>
      <w:proofErr w:type="spellEnd"/>
      <w:r>
        <w:t xml:space="preserve">, </w:t>
      </w:r>
      <w:proofErr w:type="spellStart"/>
      <w:r>
        <w:t>vertrostinge</w:t>
      </w:r>
      <w:proofErr w:type="spellEnd"/>
      <w:r>
        <w:t xml:space="preserve"> ende </w:t>
      </w:r>
      <w:proofErr w:type="spellStart"/>
      <w:r>
        <w:t>versekeringe</w:t>
      </w:r>
      <w:proofErr w:type="spellEnd"/>
      <w:r>
        <w:t xml:space="preserve">. 1. Tim. 2, </w:t>
      </w:r>
      <w:r>
        <w:rPr>
          <w:rStyle w:val="HTMLCode"/>
        </w:rPr>
        <w:t>5 f.</w:t>
      </w:r>
      <w:r>
        <w:t xml:space="preserve"> 1. Co. 1, </w:t>
      </w:r>
      <w:r>
        <w:rPr>
          <w:rStyle w:val="HTMLCode"/>
        </w:rPr>
        <w:t>30 f.</w:t>
      </w:r>
      <w:r>
        <w:t xml:space="preserve"> </w:t>
      </w:r>
    </w:p>
    <w:p w14:paraId="50DEC0E4" w14:textId="77777777" w:rsidR="000B41AB" w:rsidRDefault="000B41AB" w:rsidP="000B41AB">
      <w:pPr>
        <w:pStyle w:val="StandardWeb"/>
      </w:pPr>
      <w:r>
        <w:rPr>
          <w:rStyle w:val="Fett"/>
          <w:rFonts w:eastAsiaTheme="majorEastAsia"/>
        </w:rPr>
        <w:t>Dat 24. Artikel.</w:t>
      </w:r>
      <w:r>
        <w:t xml:space="preserve"> - </w:t>
      </w:r>
      <w:proofErr w:type="spellStart"/>
      <w:r>
        <w:t>Totten</w:t>
      </w:r>
      <w:proofErr w:type="spellEnd"/>
      <w:r>
        <w:t xml:space="preserve"> </w:t>
      </w:r>
      <w:proofErr w:type="spellStart"/>
      <w:r>
        <w:t>selven</w:t>
      </w:r>
      <w:proofErr w:type="spellEnd"/>
      <w:r>
        <w:t xml:space="preserve"> Christum ende </w:t>
      </w:r>
      <w:proofErr w:type="spellStart"/>
      <w:r>
        <w:t>gelove</w:t>
      </w:r>
      <w:proofErr w:type="spellEnd"/>
      <w:r>
        <w:t xml:space="preserve"> an hem </w:t>
      </w:r>
      <w:proofErr w:type="spellStart"/>
      <w:r>
        <w:t>helpen</w:t>
      </w:r>
      <w:proofErr w:type="spellEnd"/>
      <w:r>
        <w:t xml:space="preserve"> </w:t>
      </w:r>
      <w:proofErr w:type="spellStart"/>
      <w:r>
        <w:t>geene</w:t>
      </w:r>
      <w:proofErr w:type="spellEnd"/>
      <w:r>
        <w:t xml:space="preserve"> </w:t>
      </w:r>
      <w:proofErr w:type="spellStart"/>
      <w:r>
        <w:t>uthwendige</w:t>
      </w:r>
      <w:proofErr w:type="spellEnd"/>
      <w:r>
        <w:t xml:space="preserve"> dingen, </w:t>
      </w:r>
      <w:proofErr w:type="spellStart"/>
      <w:r>
        <w:t>ia</w:t>
      </w:r>
      <w:proofErr w:type="spellEnd"/>
      <w:r>
        <w:t xml:space="preserve"> </w:t>
      </w:r>
      <w:proofErr w:type="spellStart"/>
      <w:r>
        <w:t>geen</w:t>
      </w:r>
      <w:proofErr w:type="spellEnd"/>
      <w:r>
        <w:t xml:space="preserve"> </w:t>
      </w:r>
      <w:proofErr w:type="spellStart"/>
      <w:r>
        <w:t>creaturen</w:t>
      </w:r>
      <w:proofErr w:type="spellEnd"/>
      <w:r>
        <w:t xml:space="preserve">, </w:t>
      </w:r>
      <w:proofErr w:type="spellStart"/>
      <w:r>
        <w:t>dan</w:t>
      </w:r>
      <w:proofErr w:type="spellEnd"/>
      <w:r>
        <w:t xml:space="preserve"> </w:t>
      </w:r>
      <w:proofErr w:type="spellStart"/>
      <w:r>
        <w:t>het</w:t>
      </w:r>
      <w:proofErr w:type="spellEnd"/>
      <w:r>
        <w:t xml:space="preserve"> </w:t>
      </w:r>
      <w:proofErr w:type="spellStart"/>
      <w:r>
        <w:t>is</w:t>
      </w:r>
      <w:proofErr w:type="spellEnd"/>
      <w:r>
        <w:t xml:space="preserve"> </w:t>
      </w:r>
      <w:proofErr w:type="spellStart"/>
      <w:r>
        <w:t>gods</w:t>
      </w:r>
      <w:proofErr w:type="spellEnd"/>
      <w:r>
        <w:t xml:space="preserve"> </w:t>
      </w:r>
      <w:proofErr w:type="spellStart"/>
      <w:r>
        <w:t>gave</w:t>
      </w:r>
      <w:proofErr w:type="spellEnd"/>
      <w:r>
        <w:t xml:space="preserve"> ende </w:t>
      </w:r>
      <w:proofErr w:type="spellStart"/>
      <w:r>
        <w:t>werc</w:t>
      </w:r>
      <w:proofErr w:type="spellEnd"/>
      <w:r>
        <w:t xml:space="preserve">, </w:t>
      </w:r>
      <w:proofErr w:type="spellStart"/>
      <w:r>
        <w:t>alleen</w:t>
      </w:r>
      <w:proofErr w:type="spellEnd"/>
      <w:r>
        <w:t xml:space="preserve"> den </w:t>
      </w:r>
      <w:proofErr w:type="spellStart"/>
      <w:r>
        <w:t>enigen</w:t>
      </w:r>
      <w:proofErr w:type="spellEnd"/>
      <w:r>
        <w:t xml:space="preserve"> </w:t>
      </w:r>
      <w:proofErr w:type="spellStart"/>
      <w:r>
        <w:t>god</w:t>
      </w:r>
      <w:proofErr w:type="spellEnd"/>
      <w:r>
        <w:t xml:space="preserve">, </w:t>
      </w:r>
      <w:proofErr w:type="spellStart"/>
      <w:r>
        <w:t>vader</w:t>
      </w:r>
      <w:proofErr w:type="spellEnd"/>
      <w:r>
        <w:t xml:space="preserve">, </w:t>
      </w:r>
      <w:proofErr w:type="spellStart"/>
      <w:r>
        <w:t>sone</w:t>
      </w:r>
      <w:proofErr w:type="spellEnd"/>
      <w:r>
        <w:t xml:space="preserve"> </w:t>
      </w:r>
      <w:proofErr w:type="spellStart"/>
      <w:r>
        <w:t>unde</w:t>
      </w:r>
      <w:proofErr w:type="spellEnd"/>
      <w:r>
        <w:t xml:space="preserve"> </w:t>
      </w:r>
      <w:proofErr w:type="spellStart"/>
      <w:r>
        <w:t>heyligen</w:t>
      </w:r>
      <w:proofErr w:type="spellEnd"/>
      <w:r>
        <w:t xml:space="preserve"> </w:t>
      </w:r>
      <w:proofErr w:type="spellStart"/>
      <w:r>
        <w:t>geyst</w:t>
      </w:r>
      <w:proofErr w:type="spellEnd"/>
      <w:r>
        <w:t xml:space="preserve"> </w:t>
      </w:r>
      <w:proofErr w:type="spellStart"/>
      <w:r>
        <w:t>thogescreven</w:t>
      </w:r>
      <w:proofErr w:type="spellEnd"/>
      <w:r>
        <w:t xml:space="preserve"> in der </w:t>
      </w:r>
      <w:proofErr w:type="spellStart"/>
      <w:r>
        <w:t>scrift</w:t>
      </w:r>
      <w:proofErr w:type="spellEnd"/>
      <w:r>
        <w:t xml:space="preserve">. Jo. 6, </w:t>
      </w:r>
      <w:r>
        <w:rPr>
          <w:rStyle w:val="HTMLCode"/>
        </w:rPr>
        <w:t>29. 65.</w:t>
      </w:r>
      <w:r>
        <w:t xml:space="preserve"> 14, </w:t>
      </w:r>
      <w:r>
        <w:rPr>
          <w:rStyle w:val="HTMLCode"/>
        </w:rPr>
        <w:t>17. 26.</w:t>
      </w:r>
      <w:r>
        <w:t xml:space="preserve"> </w:t>
      </w:r>
    </w:p>
    <w:p w14:paraId="0C9AD681" w14:textId="7E4269B9" w:rsidR="000B41AB" w:rsidRDefault="000B41AB" w:rsidP="000B41AB">
      <w:pPr>
        <w:pStyle w:val="StandardWeb"/>
      </w:pPr>
      <w:r>
        <w:rPr>
          <w:rStyle w:val="Fett"/>
          <w:rFonts w:eastAsiaTheme="majorEastAsia"/>
        </w:rPr>
        <w:t>Dat 25. Artikel.</w:t>
      </w:r>
      <w:r>
        <w:t xml:space="preserve"> - </w:t>
      </w:r>
      <w:proofErr w:type="spellStart"/>
      <w:r>
        <w:t>Alsulc</w:t>
      </w:r>
      <w:proofErr w:type="spellEnd"/>
      <w:r>
        <w:t xml:space="preserve"> </w:t>
      </w:r>
      <w:proofErr w:type="spellStart"/>
      <w:r>
        <w:t>een</w:t>
      </w:r>
      <w:proofErr w:type="spellEnd"/>
      <w:r>
        <w:t xml:space="preserve"> </w:t>
      </w:r>
      <w:proofErr w:type="spellStart"/>
      <w:r>
        <w:t>godes</w:t>
      </w:r>
      <w:proofErr w:type="spellEnd"/>
      <w:r>
        <w:t xml:space="preserve"> </w:t>
      </w:r>
      <w:proofErr w:type="spellStart"/>
      <w:r>
        <w:t>gave</w:t>
      </w:r>
      <w:proofErr w:type="spellEnd"/>
      <w:r>
        <w:t xml:space="preserve"> ende </w:t>
      </w:r>
      <w:proofErr w:type="spellStart"/>
      <w:r>
        <w:t>werck</w:t>
      </w:r>
      <w:proofErr w:type="spellEnd"/>
      <w:r>
        <w:t xml:space="preserve"> </w:t>
      </w:r>
      <w:proofErr w:type="spellStart"/>
      <w:r>
        <w:t>compt</w:t>
      </w:r>
      <w:proofErr w:type="spellEnd"/>
      <w:r>
        <w:t xml:space="preserve"> </w:t>
      </w:r>
      <w:proofErr w:type="spellStart"/>
      <w:r>
        <w:t>wel</w:t>
      </w:r>
      <w:proofErr w:type="spellEnd"/>
      <w:r>
        <w:t xml:space="preserve"> </w:t>
      </w:r>
      <w:proofErr w:type="spellStart"/>
      <w:r>
        <w:t>uth</w:t>
      </w:r>
      <w:proofErr w:type="spellEnd"/>
      <w:r>
        <w:t xml:space="preserve"> off </w:t>
      </w:r>
      <w:proofErr w:type="spellStart"/>
      <w:r>
        <w:t>doer</w:t>
      </w:r>
      <w:proofErr w:type="spellEnd"/>
      <w:r>
        <w:t xml:space="preserve"> </w:t>
      </w:r>
      <w:proofErr w:type="spellStart"/>
      <w:r>
        <w:t>oersac</w:t>
      </w:r>
      <w:proofErr w:type="spellEnd"/>
      <w:r>
        <w:t xml:space="preserve"> </w:t>
      </w:r>
      <w:proofErr w:type="spellStart"/>
      <w:r>
        <w:t>uthwendiger</w:t>
      </w:r>
      <w:proofErr w:type="spellEnd"/>
      <w:r>
        <w:t xml:space="preserve"> dingen, als Paulus </w:t>
      </w:r>
      <w:proofErr w:type="spellStart"/>
      <w:r>
        <w:t>secht</w:t>
      </w:r>
      <w:proofErr w:type="spellEnd"/>
      <w:r>
        <w:t xml:space="preserve">: De </w:t>
      </w:r>
      <w:proofErr w:type="spellStart"/>
      <w:r>
        <w:t>gelove</w:t>
      </w:r>
      <w:proofErr w:type="spellEnd"/>
      <w:r>
        <w:t xml:space="preserve"> </w:t>
      </w:r>
      <w:proofErr w:type="spellStart"/>
      <w:r>
        <w:t>compt</w:t>
      </w:r>
      <w:proofErr w:type="spellEnd"/>
      <w:r>
        <w:t xml:space="preserve"> </w:t>
      </w:r>
      <w:proofErr w:type="spellStart"/>
      <w:r>
        <w:t>uth</w:t>
      </w:r>
      <w:proofErr w:type="spellEnd"/>
      <w:r>
        <w:t xml:space="preserve"> </w:t>
      </w:r>
      <w:proofErr w:type="spellStart"/>
      <w:r>
        <w:t>preken</w:t>
      </w:r>
      <w:proofErr w:type="spellEnd"/>
      <w:r>
        <w:t xml:space="preserve"> </w:t>
      </w:r>
      <w:proofErr w:type="spellStart"/>
      <w:r>
        <w:t>horen</w:t>
      </w:r>
      <w:proofErr w:type="spellEnd"/>
      <w:r>
        <w:t>. Dan</w:t>
      </w:r>
      <w:r>
        <w:rPr>
          <w:rStyle w:val="Endnotenzeichen"/>
        </w:rPr>
        <w:endnoteReference w:id="8"/>
      </w:r>
      <w:r>
        <w:t xml:space="preserve"> de </w:t>
      </w:r>
      <w:proofErr w:type="spellStart"/>
      <w:r>
        <w:t>uthwendige</w:t>
      </w:r>
      <w:proofErr w:type="spellEnd"/>
      <w:r>
        <w:t xml:space="preserve"> dinge </w:t>
      </w:r>
      <w:proofErr w:type="spellStart"/>
      <w:r>
        <w:t>gevens</w:t>
      </w:r>
      <w:proofErr w:type="spellEnd"/>
      <w:r>
        <w:t xml:space="preserve"> </w:t>
      </w:r>
      <w:proofErr w:type="spellStart"/>
      <w:r>
        <w:t>niet</w:t>
      </w:r>
      <w:proofErr w:type="spellEnd"/>
      <w:r>
        <w:t xml:space="preserve">; als </w:t>
      </w:r>
      <w:proofErr w:type="spellStart"/>
      <w:r>
        <w:t>hij</w:t>
      </w:r>
      <w:proofErr w:type="spellEnd"/>
      <w:r>
        <w:t xml:space="preserve"> </w:t>
      </w:r>
      <w:proofErr w:type="spellStart"/>
      <w:r>
        <w:t>oec</w:t>
      </w:r>
      <w:proofErr w:type="spellEnd"/>
      <w:r>
        <w:t xml:space="preserve"> </w:t>
      </w:r>
      <w:proofErr w:type="spellStart"/>
      <w:r>
        <w:t>secht</w:t>
      </w:r>
      <w:proofErr w:type="spellEnd"/>
      <w:r>
        <w:t xml:space="preserve">: </w:t>
      </w:r>
      <w:proofErr w:type="spellStart"/>
      <w:r>
        <w:t>Hij</w:t>
      </w:r>
      <w:proofErr w:type="spellEnd"/>
      <w:r>
        <w:t xml:space="preserve"> </w:t>
      </w:r>
      <w:proofErr w:type="spellStart"/>
      <w:r>
        <w:t>is</w:t>
      </w:r>
      <w:proofErr w:type="spellEnd"/>
      <w:r>
        <w:t xml:space="preserve"> </w:t>
      </w:r>
      <w:proofErr w:type="spellStart"/>
      <w:r>
        <w:t>niet</w:t>
      </w:r>
      <w:proofErr w:type="spellEnd"/>
      <w:r>
        <w:t xml:space="preserve">, noch de dar plantet, noch de </w:t>
      </w:r>
      <w:proofErr w:type="spellStart"/>
      <w:r>
        <w:t>daer</w:t>
      </w:r>
      <w:proofErr w:type="spellEnd"/>
      <w:r>
        <w:t xml:space="preserve"> </w:t>
      </w:r>
      <w:proofErr w:type="spellStart"/>
      <w:r>
        <w:t>begiet</w:t>
      </w:r>
      <w:proofErr w:type="spellEnd"/>
      <w:r>
        <w:t xml:space="preserve">, </w:t>
      </w:r>
      <w:proofErr w:type="spellStart"/>
      <w:r>
        <w:t>dan</w:t>
      </w:r>
      <w:proofErr w:type="spellEnd"/>
      <w:r>
        <w:t xml:space="preserve"> </w:t>
      </w:r>
      <w:proofErr w:type="spellStart"/>
      <w:r>
        <w:t>godt</w:t>
      </w:r>
      <w:proofErr w:type="spellEnd"/>
      <w:r>
        <w:t xml:space="preserve"> die den </w:t>
      </w:r>
      <w:proofErr w:type="spellStart"/>
      <w:r>
        <w:t>wasdom</w:t>
      </w:r>
      <w:proofErr w:type="spellEnd"/>
      <w:r>
        <w:t xml:space="preserve"> </w:t>
      </w:r>
      <w:proofErr w:type="spellStart"/>
      <w:r>
        <w:t>geeft</w:t>
      </w:r>
      <w:proofErr w:type="spellEnd"/>
      <w:r>
        <w:t>. Rom 11 (10,</w:t>
      </w:r>
      <w:r>
        <w:rPr>
          <w:rStyle w:val="HTMLCode"/>
        </w:rPr>
        <w:t xml:space="preserve"> 17</w:t>
      </w:r>
      <w:r>
        <w:t xml:space="preserve">). 1. Cor. 3, </w:t>
      </w:r>
      <w:r>
        <w:rPr>
          <w:rStyle w:val="HTMLCode"/>
        </w:rPr>
        <w:t>7.</w:t>
      </w:r>
      <w:r>
        <w:t xml:space="preserve"> </w:t>
      </w:r>
    </w:p>
    <w:p w14:paraId="2B23C704" w14:textId="6F328A3A" w:rsidR="000B41AB" w:rsidRDefault="000B41AB" w:rsidP="000B41AB">
      <w:pPr>
        <w:pStyle w:val="StandardWeb"/>
      </w:pPr>
      <w:r>
        <w:rPr>
          <w:rStyle w:val="Fett"/>
          <w:rFonts w:eastAsiaTheme="majorEastAsia"/>
        </w:rPr>
        <w:t>Dat 26. Artikel.</w:t>
      </w:r>
      <w:r>
        <w:t xml:space="preserve"> - Na dien de </w:t>
      </w:r>
      <w:proofErr w:type="spellStart"/>
      <w:r>
        <w:t>gelove</w:t>
      </w:r>
      <w:proofErr w:type="spellEnd"/>
      <w:r>
        <w:t xml:space="preserve"> </w:t>
      </w:r>
      <w:proofErr w:type="spellStart"/>
      <w:r>
        <w:t>een</w:t>
      </w:r>
      <w:proofErr w:type="spellEnd"/>
      <w:r>
        <w:t xml:space="preserve"> </w:t>
      </w:r>
      <w:proofErr w:type="spellStart"/>
      <w:r>
        <w:t>wis</w:t>
      </w:r>
      <w:proofErr w:type="spellEnd"/>
      <w:r>
        <w:rPr>
          <w:rStyle w:val="Endnotenzeichen"/>
        </w:rPr>
        <w:endnoteReference w:id="9"/>
      </w:r>
      <w:r>
        <w:t xml:space="preserve"> </w:t>
      </w:r>
      <w:proofErr w:type="spellStart"/>
      <w:r>
        <w:t>toeversicht</w:t>
      </w:r>
      <w:proofErr w:type="spellEnd"/>
      <w:r>
        <w:t xml:space="preserve"> </w:t>
      </w:r>
      <w:proofErr w:type="spellStart"/>
      <w:r>
        <w:t>is</w:t>
      </w:r>
      <w:proofErr w:type="spellEnd"/>
      <w:r>
        <w:t xml:space="preserve">, der dingen de </w:t>
      </w:r>
      <w:proofErr w:type="spellStart"/>
      <w:r>
        <w:t>te</w:t>
      </w:r>
      <w:proofErr w:type="spellEnd"/>
      <w:r>
        <w:t xml:space="preserve"> </w:t>
      </w:r>
      <w:proofErr w:type="spellStart"/>
      <w:r>
        <w:t>hopen</w:t>
      </w:r>
      <w:proofErr w:type="spellEnd"/>
      <w:r>
        <w:t xml:space="preserve"> </w:t>
      </w:r>
      <w:proofErr w:type="spellStart"/>
      <w:r>
        <w:t>sint</w:t>
      </w:r>
      <w:proofErr w:type="spellEnd"/>
      <w:r>
        <w:t xml:space="preserve"> ende </w:t>
      </w:r>
      <w:proofErr w:type="spellStart"/>
      <w:r>
        <w:t>niet</w:t>
      </w:r>
      <w:proofErr w:type="spellEnd"/>
      <w:r>
        <w:t xml:space="preserve"> </w:t>
      </w:r>
      <w:proofErr w:type="spellStart"/>
      <w:r>
        <w:t>schijnen</w:t>
      </w:r>
      <w:proofErr w:type="spellEnd"/>
      <w:r>
        <w:t xml:space="preserve">, dat </w:t>
      </w:r>
      <w:proofErr w:type="spellStart"/>
      <w:r>
        <w:t>is</w:t>
      </w:r>
      <w:proofErr w:type="spellEnd"/>
      <w:r>
        <w:t xml:space="preserve"> der </w:t>
      </w:r>
      <w:proofErr w:type="spellStart"/>
      <w:r>
        <w:t>gunst</w:t>
      </w:r>
      <w:proofErr w:type="spellEnd"/>
      <w:r>
        <w:t xml:space="preserve"> </w:t>
      </w:r>
      <w:proofErr w:type="spellStart"/>
      <w:r>
        <w:t>godes</w:t>
      </w:r>
      <w:proofErr w:type="spellEnd"/>
      <w:r>
        <w:t xml:space="preserve">, die </w:t>
      </w:r>
      <w:proofErr w:type="spellStart"/>
      <w:r>
        <w:t>vergevinge</w:t>
      </w:r>
      <w:proofErr w:type="spellEnd"/>
      <w:r>
        <w:t xml:space="preserve"> der </w:t>
      </w:r>
      <w:proofErr w:type="spellStart"/>
      <w:r>
        <w:t>sunden</w:t>
      </w:r>
      <w:proofErr w:type="spellEnd"/>
      <w:r>
        <w:t xml:space="preserve">, die </w:t>
      </w:r>
      <w:proofErr w:type="spellStart"/>
      <w:r>
        <w:t>rechtvardicheit</w:t>
      </w:r>
      <w:proofErr w:type="spellEnd"/>
      <w:r>
        <w:t xml:space="preserve"> ende </w:t>
      </w:r>
      <w:proofErr w:type="spellStart"/>
      <w:r>
        <w:t>salicheit</w:t>
      </w:r>
      <w:proofErr w:type="spellEnd"/>
      <w:r>
        <w:t xml:space="preserve"> </w:t>
      </w:r>
      <w:proofErr w:type="spellStart"/>
      <w:r>
        <w:t>ons</w:t>
      </w:r>
      <w:proofErr w:type="spellEnd"/>
      <w:r>
        <w:t xml:space="preserve"> in Christo ende </w:t>
      </w:r>
      <w:proofErr w:type="spellStart"/>
      <w:r>
        <w:t>doer</w:t>
      </w:r>
      <w:proofErr w:type="spellEnd"/>
      <w:r>
        <w:t xml:space="preserve"> Christum </w:t>
      </w:r>
      <w:proofErr w:type="spellStart"/>
      <w:r>
        <w:t>geschenct</w:t>
      </w:r>
      <w:proofErr w:type="spellEnd"/>
      <w:r>
        <w:t xml:space="preserve">, ende </w:t>
      </w:r>
      <w:proofErr w:type="spellStart"/>
      <w:r>
        <w:t>nae</w:t>
      </w:r>
      <w:proofErr w:type="spellEnd"/>
      <w:r>
        <w:t xml:space="preserve"> den die </w:t>
      </w:r>
      <w:proofErr w:type="spellStart"/>
      <w:r>
        <w:t>hilligen</w:t>
      </w:r>
      <w:proofErr w:type="spellEnd"/>
      <w:r>
        <w:t xml:space="preserve"> </w:t>
      </w:r>
      <w:proofErr w:type="spellStart"/>
      <w:r>
        <w:t>geest</w:t>
      </w:r>
      <w:proofErr w:type="spellEnd"/>
      <w:r>
        <w:t xml:space="preserve"> </w:t>
      </w:r>
      <w:proofErr w:type="spellStart"/>
      <w:r>
        <w:t>getuchnisse</w:t>
      </w:r>
      <w:proofErr w:type="spellEnd"/>
      <w:r>
        <w:t xml:space="preserve"> </w:t>
      </w:r>
      <w:proofErr w:type="spellStart"/>
      <w:r>
        <w:t>geeft</w:t>
      </w:r>
      <w:proofErr w:type="spellEnd"/>
      <w:r>
        <w:t xml:space="preserve"> den geist der </w:t>
      </w:r>
      <w:proofErr w:type="spellStart"/>
      <w:r>
        <w:t>geloevigen</w:t>
      </w:r>
      <w:proofErr w:type="spellEnd"/>
      <w:r>
        <w:t xml:space="preserve">, dat </w:t>
      </w:r>
      <w:proofErr w:type="spellStart"/>
      <w:r>
        <w:t>sij</w:t>
      </w:r>
      <w:proofErr w:type="spellEnd"/>
      <w:r>
        <w:t xml:space="preserve"> </w:t>
      </w:r>
      <w:proofErr w:type="spellStart"/>
      <w:r>
        <w:t>gods</w:t>
      </w:r>
      <w:proofErr w:type="spellEnd"/>
      <w:r>
        <w:t xml:space="preserve"> </w:t>
      </w:r>
      <w:proofErr w:type="spellStart"/>
      <w:r>
        <w:t>kinder</w:t>
      </w:r>
      <w:proofErr w:type="spellEnd"/>
      <w:r>
        <w:t xml:space="preserve"> </w:t>
      </w:r>
      <w:proofErr w:type="spellStart"/>
      <w:r>
        <w:t>sijn</w:t>
      </w:r>
      <w:proofErr w:type="spellEnd"/>
      <w:r>
        <w:t xml:space="preserve">, Item na den de </w:t>
      </w:r>
      <w:proofErr w:type="spellStart"/>
      <w:r>
        <w:t>gelovigen</w:t>
      </w:r>
      <w:proofErr w:type="spellEnd"/>
      <w:r>
        <w:t xml:space="preserve"> mitten </w:t>
      </w:r>
      <w:proofErr w:type="spellStart"/>
      <w:r>
        <w:t>selven</w:t>
      </w:r>
      <w:proofErr w:type="spellEnd"/>
      <w:r>
        <w:t xml:space="preserve"> </w:t>
      </w:r>
      <w:proofErr w:type="spellStart"/>
      <w:r>
        <w:t>hilgen</w:t>
      </w:r>
      <w:proofErr w:type="spellEnd"/>
      <w:r>
        <w:t xml:space="preserve"> geist, als mit </w:t>
      </w:r>
      <w:proofErr w:type="spellStart"/>
      <w:r>
        <w:t>enen</w:t>
      </w:r>
      <w:proofErr w:type="spellEnd"/>
      <w:r>
        <w:t xml:space="preserve"> gewissen </w:t>
      </w:r>
      <w:proofErr w:type="spellStart"/>
      <w:r>
        <w:t>onderpant</w:t>
      </w:r>
      <w:proofErr w:type="spellEnd"/>
      <w:r>
        <w:t xml:space="preserve"> versegelt </w:t>
      </w:r>
      <w:proofErr w:type="spellStart"/>
      <w:r>
        <w:t>sijn</w:t>
      </w:r>
      <w:proofErr w:type="spellEnd"/>
      <w:r>
        <w:t xml:space="preserve">, </w:t>
      </w:r>
      <w:proofErr w:type="spellStart"/>
      <w:r>
        <w:t>volget</w:t>
      </w:r>
      <w:proofErr w:type="spellEnd"/>
      <w:r>
        <w:t xml:space="preserve"> </w:t>
      </w:r>
      <w:proofErr w:type="spellStart"/>
      <w:r>
        <w:t>sekerlike</w:t>
      </w:r>
      <w:proofErr w:type="spellEnd"/>
      <w:r>
        <w:t xml:space="preserve"> dat de </w:t>
      </w:r>
      <w:proofErr w:type="spellStart"/>
      <w:r>
        <w:t>gelovige</w:t>
      </w:r>
      <w:proofErr w:type="spellEnd"/>
      <w:r>
        <w:t xml:space="preserve"> van </w:t>
      </w:r>
      <w:proofErr w:type="spellStart"/>
      <w:r>
        <w:t>geen</w:t>
      </w:r>
      <w:proofErr w:type="spellEnd"/>
      <w:r>
        <w:t xml:space="preserve"> </w:t>
      </w:r>
      <w:proofErr w:type="spellStart"/>
      <w:r>
        <w:t>uthwendige</w:t>
      </w:r>
      <w:proofErr w:type="spellEnd"/>
      <w:r>
        <w:t xml:space="preserve"> dingen, van </w:t>
      </w:r>
      <w:proofErr w:type="spellStart"/>
      <w:r>
        <w:t>geen</w:t>
      </w:r>
      <w:proofErr w:type="spellEnd"/>
      <w:r>
        <w:t xml:space="preserve"> </w:t>
      </w:r>
      <w:proofErr w:type="spellStart"/>
      <w:r>
        <w:t>wercken</w:t>
      </w:r>
      <w:proofErr w:type="spellEnd"/>
      <w:r>
        <w:t xml:space="preserve"> de </w:t>
      </w:r>
      <w:proofErr w:type="spellStart"/>
      <w:r>
        <w:t>sij</w:t>
      </w:r>
      <w:proofErr w:type="spellEnd"/>
      <w:r>
        <w:t xml:space="preserve"> </w:t>
      </w:r>
      <w:proofErr w:type="spellStart"/>
      <w:r>
        <w:t>doen</w:t>
      </w:r>
      <w:proofErr w:type="spellEnd"/>
      <w:r>
        <w:t xml:space="preserve"> können, </w:t>
      </w:r>
      <w:proofErr w:type="spellStart"/>
      <w:r>
        <w:t>versekert</w:t>
      </w:r>
      <w:proofErr w:type="spellEnd"/>
      <w:r>
        <w:t xml:space="preserve"> werden in </w:t>
      </w:r>
      <w:proofErr w:type="spellStart"/>
      <w:r>
        <w:t>hoer</w:t>
      </w:r>
      <w:proofErr w:type="spellEnd"/>
      <w:r>
        <w:t xml:space="preserve"> </w:t>
      </w:r>
      <w:proofErr w:type="spellStart"/>
      <w:r>
        <w:t>conscientien</w:t>
      </w:r>
      <w:proofErr w:type="spellEnd"/>
      <w:r>
        <w:t xml:space="preserve">. Heb. 11, </w:t>
      </w:r>
      <w:r>
        <w:rPr>
          <w:rStyle w:val="HTMLCode"/>
        </w:rPr>
        <w:t xml:space="preserve">1. </w:t>
      </w:r>
      <w:r>
        <w:t>Ro. 8,</w:t>
      </w:r>
      <w:r>
        <w:rPr>
          <w:rStyle w:val="HTMLCode"/>
        </w:rPr>
        <w:t xml:space="preserve"> 16.</w:t>
      </w:r>
      <w:r>
        <w:t xml:space="preserve"> Eph. 3 (1, </w:t>
      </w:r>
      <w:r>
        <w:rPr>
          <w:rStyle w:val="HTMLCode"/>
        </w:rPr>
        <w:t>13.</w:t>
      </w:r>
      <w:r>
        <w:t xml:space="preserve"> 4, </w:t>
      </w:r>
      <w:r>
        <w:rPr>
          <w:rStyle w:val="HTMLCode"/>
        </w:rPr>
        <w:t>30</w:t>
      </w:r>
      <w:r>
        <w:t xml:space="preserve">). 2. Cor. 1, </w:t>
      </w:r>
      <w:r>
        <w:rPr>
          <w:rStyle w:val="HTMLCode"/>
        </w:rPr>
        <w:t>21 f.</w:t>
      </w:r>
      <w:r>
        <w:t xml:space="preserve"> 5, </w:t>
      </w:r>
      <w:r>
        <w:rPr>
          <w:rStyle w:val="HTMLCode"/>
        </w:rPr>
        <w:t>5.</w:t>
      </w:r>
      <w:r>
        <w:t xml:space="preserve"> </w:t>
      </w:r>
    </w:p>
    <w:p w14:paraId="1696A81E" w14:textId="77469286" w:rsidR="000B41AB" w:rsidRDefault="000B41AB" w:rsidP="000B41AB">
      <w:pPr>
        <w:pStyle w:val="StandardWeb"/>
      </w:pPr>
      <w:r>
        <w:rPr>
          <w:rStyle w:val="Fett"/>
          <w:rFonts w:eastAsiaTheme="majorEastAsia"/>
        </w:rPr>
        <w:t>Dat 27. Artikel.</w:t>
      </w:r>
      <w:r>
        <w:t xml:space="preserve"> - </w:t>
      </w:r>
      <w:proofErr w:type="spellStart"/>
      <w:r>
        <w:t>Sij</w:t>
      </w:r>
      <w:proofErr w:type="spellEnd"/>
      <w:r>
        <w:t xml:space="preserve"> </w:t>
      </w:r>
      <w:proofErr w:type="spellStart"/>
      <w:r>
        <w:t>mothen</w:t>
      </w:r>
      <w:proofErr w:type="spellEnd"/>
      <w:r>
        <w:t xml:space="preserve"> </w:t>
      </w:r>
      <w:proofErr w:type="spellStart"/>
      <w:r>
        <w:t>te</w:t>
      </w:r>
      <w:proofErr w:type="spellEnd"/>
      <w:r>
        <w:t xml:space="preserve"> </w:t>
      </w:r>
      <w:proofErr w:type="spellStart"/>
      <w:r>
        <w:t>voren</w:t>
      </w:r>
      <w:proofErr w:type="spellEnd"/>
      <w:r>
        <w:t xml:space="preserve"> </w:t>
      </w:r>
      <w:proofErr w:type="spellStart"/>
      <w:r>
        <w:t>gelovich</w:t>
      </w:r>
      <w:proofErr w:type="spellEnd"/>
      <w:r>
        <w:t xml:space="preserve">, dat </w:t>
      </w:r>
      <w:proofErr w:type="spellStart"/>
      <w:r>
        <w:t>is</w:t>
      </w:r>
      <w:proofErr w:type="spellEnd"/>
      <w:r>
        <w:t xml:space="preserve"> </w:t>
      </w:r>
      <w:proofErr w:type="spellStart"/>
      <w:r>
        <w:t>getroest</w:t>
      </w:r>
      <w:proofErr w:type="spellEnd"/>
      <w:r>
        <w:t xml:space="preserve"> ende </w:t>
      </w:r>
      <w:proofErr w:type="spellStart"/>
      <w:r>
        <w:t>versekert</w:t>
      </w:r>
      <w:proofErr w:type="spellEnd"/>
      <w:r>
        <w:t xml:space="preserve"> </w:t>
      </w:r>
      <w:proofErr w:type="spellStart"/>
      <w:r>
        <w:t>sijn</w:t>
      </w:r>
      <w:proofErr w:type="spellEnd"/>
      <w:r>
        <w:t xml:space="preserve"> van </w:t>
      </w:r>
      <w:proofErr w:type="spellStart"/>
      <w:r>
        <w:t>hoer</w:t>
      </w:r>
      <w:proofErr w:type="spellEnd"/>
      <w:r>
        <w:t xml:space="preserve"> </w:t>
      </w:r>
      <w:proofErr w:type="spellStart"/>
      <w:r>
        <w:t>rechtvardicheit</w:t>
      </w:r>
      <w:proofErr w:type="spellEnd"/>
      <w:r>
        <w:t xml:space="preserve"> ende </w:t>
      </w:r>
      <w:proofErr w:type="spellStart"/>
      <w:r>
        <w:t>salicheit</w:t>
      </w:r>
      <w:proofErr w:type="spellEnd"/>
      <w:r>
        <w:t xml:space="preserve"> in Christo; </w:t>
      </w:r>
      <w:proofErr w:type="spellStart"/>
      <w:r>
        <w:t>is</w:t>
      </w:r>
      <w:proofErr w:type="spellEnd"/>
      <w:r>
        <w:t xml:space="preserve"> dat </w:t>
      </w:r>
      <w:proofErr w:type="spellStart"/>
      <w:r>
        <w:t>niet</w:t>
      </w:r>
      <w:proofErr w:type="spellEnd"/>
      <w:r>
        <w:t xml:space="preserve">, so ist </w:t>
      </w:r>
      <w:proofErr w:type="spellStart"/>
      <w:r>
        <w:t>hoer</w:t>
      </w:r>
      <w:proofErr w:type="spellEnd"/>
      <w:r>
        <w:t xml:space="preserve"> </w:t>
      </w:r>
      <w:proofErr w:type="spellStart"/>
      <w:r>
        <w:t>verdoemlic</w:t>
      </w:r>
      <w:proofErr w:type="spellEnd"/>
      <w:r>
        <w:t xml:space="preserve"> alle </w:t>
      </w:r>
      <w:proofErr w:type="spellStart"/>
      <w:r>
        <w:t>wat</w:t>
      </w:r>
      <w:proofErr w:type="spellEnd"/>
      <w:r>
        <w:t xml:space="preserve"> </w:t>
      </w:r>
      <w:proofErr w:type="spellStart"/>
      <w:r>
        <w:t>sij</w:t>
      </w:r>
      <w:proofErr w:type="spellEnd"/>
      <w:r>
        <w:t xml:space="preserve"> </w:t>
      </w:r>
      <w:proofErr w:type="spellStart"/>
      <w:r>
        <w:t>doen</w:t>
      </w:r>
      <w:proofErr w:type="spellEnd"/>
      <w:r>
        <w:t>: Hoe</w:t>
      </w:r>
      <w:r>
        <w:rPr>
          <w:rStyle w:val="Endnotenzeichen"/>
        </w:rPr>
        <w:endnoteReference w:id="10"/>
      </w:r>
      <w:r>
        <w:t xml:space="preserve"> können </w:t>
      </w:r>
      <w:proofErr w:type="spellStart"/>
      <w:r>
        <w:t>sij</w:t>
      </w:r>
      <w:proofErr w:type="spellEnd"/>
      <w:r>
        <w:t xml:space="preserve"> </w:t>
      </w:r>
      <w:proofErr w:type="spellStart"/>
      <w:r>
        <w:t>dan</w:t>
      </w:r>
      <w:proofErr w:type="spellEnd"/>
      <w:r>
        <w:t xml:space="preserve"> dar van </w:t>
      </w:r>
      <w:proofErr w:type="spellStart"/>
      <w:r>
        <w:t>versekert</w:t>
      </w:r>
      <w:proofErr w:type="spellEnd"/>
      <w:r>
        <w:t xml:space="preserve"> ende </w:t>
      </w:r>
      <w:proofErr w:type="spellStart"/>
      <w:r>
        <w:t>vertroest</w:t>
      </w:r>
      <w:proofErr w:type="spellEnd"/>
      <w:r>
        <w:t xml:space="preserve"> werden. Rom. 14, </w:t>
      </w:r>
      <w:r>
        <w:rPr>
          <w:rStyle w:val="HTMLCode"/>
        </w:rPr>
        <w:t>23.</w:t>
      </w:r>
      <w:r>
        <w:t xml:space="preserve"> </w:t>
      </w:r>
    </w:p>
    <w:p w14:paraId="2CBC3B33" w14:textId="77777777" w:rsidR="000B41AB" w:rsidRDefault="000B41AB" w:rsidP="000B41AB">
      <w:pPr>
        <w:pStyle w:val="StandardWeb"/>
      </w:pPr>
      <w:r>
        <w:rPr>
          <w:rStyle w:val="Fett"/>
          <w:rFonts w:eastAsiaTheme="majorEastAsia"/>
        </w:rPr>
        <w:t>Dat 28. Artikel.</w:t>
      </w:r>
      <w:r>
        <w:t xml:space="preserve"> - De </w:t>
      </w:r>
      <w:proofErr w:type="spellStart"/>
      <w:r>
        <w:t>gelovige</w:t>
      </w:r>
      <w:proofErr w:type="spellEnd"/>
      <w:r>
        <w:t xml:space="preserve"> </w:t>
      </w:r>
      <w:proofErr w:type="spellStart"/>
      <w:r>
        <w:t>geven</w:t>
      </w:r>
      <w:proofErr w:type="spellEnd"/>
      <w:r>
        <w:t xml:space="preserve"> </w:t>
      </w:r>
      <w:proofErr w:type="spellStart"/>
      <w:r>
        <w:t>wel</w:t>
      </w:r>
      <w:proofErr w:type="spellEnd"/>
      <w:r>
        <w:t xml:space="preserve"> ander </w:t>
      </w:r>
      <w:proofErr w:type="spellStart"/>
      <w:r>
        <w:t>menschen</w:t>
      </w:r>
      <w:proofErr w:type="spellEnd"/>
      <w:r>
        <w:t xml:space="preserve"> </w:t>
      </w:r>
      <w:proofErr w:type="spellStart"/>
      <w:r>
        <w:t>een</w:t>
      </w:r>
      <w:proofErr w:type="spellEnd"/>
      <w:r>
        <w:t xml:space="preserve"> </w:t>
      </w:r>
      <w:proofErr w:type="spellStart"/>
      <w:r>
        <w:t>getuchnisse</w:t>
      </w:r>
      <w:proofErr w:type="spellEnd"/>
      <w:r>
        <w:t xml:space="preserve"> van </w:t>
      </w:r>
      <w:proofErr w:type="spellStart"/>
      <w:r>
        <w:t>horen</w:t>
      </w:r>
      <w:proofErr w:type="spellEnd"/>
      <w:r>
        <w:t xml:space="preserve"> </w:t>
      </w:r>
      <w:proofErr w:type="spellStart"/>
      <w:r>
        <w:t>geloven</w:t>
      </w:r>
      <w:proofErr w:type="spellEnd"/>
      <w:r>
        <w:t xml:space="preserve">, </w:t>
      </w:r>
      <w:proofErr w:type="spellStart"/>
      <w:r>
        <w:t>doer</w:t>
      </w:r>
      <w:proofErr w:type="spellEnd"/>
      <w:r>
        <w:t xml:space="preserve"> </w:t>
      </w:r>
      <w:proofErr w:type="spellStart"/>
      <w:r>
        <w:t>gebruyc</w:t>
      </w:r>
      <w:proofErr w:type="spellEnd"/>
      <w:r>
        <w:t xml:space="preserve"> </w:t>
      </w:r>
      <w:proofErr w:type="spellStart"/>
      <w:r>
        <w:t>sulcker</w:t>
      </w:r>
      <w:proofErr w:type="spellEnd"/>
      <w:r>
        <w:t xml:space="preserve"> </w:t>
      </w:r>
      <w:proofErr w:type="spellStart"/>
      <w:r>
        <w:t>teekenen</w:t>
      </w:r>
      <w:proofErr w:type="spellEnd"/>
      <w:r>
        <w:t xml:space="preserve"> off </w:t>
      </w:r>
      <w:proofErr w:type="spellStart"/>
      <w:r>
        <w:t>sacramenten</w:t>
      </w:r>
      <w:proofErr w:type="spellEnd"/>
      <w:r>
        <w:t xml:space="preserve">, ende </w:t>
      </w:r>
      <w:proofErr w:type="spellStart"/>
      <w:r>
        <w:t>veel</w:t>
      </w:r>
      <w:proofErr w:type="spellEnd"/>
      <w:r>
        <w:t xml:space="preserve"> </w:t>
      </w:r>
      <w:proofErr w:type="spellStart"/>
      <w:r>
        <w:t>meer</w:t>
      </w:r>
      <w:proofErr w:type="spellEnd"/>
      <w:r>
        <w:t xml:space="preserve"> </w:t>
      </w:r>
      <w:proofErr w:type="spellStart"/>
      <w:r>
        <w:t>doer</w:t>
      </w:r>
      <w:proofErr w:type="spellEnd"/>
      <w:r>
        <w:t xml:space="preserve"> die </w:t>
      </w:r>
      <w:proofErr w:type="spellStart"/>
      <w:r>
        <w:t>wercken</w:t>
      </w:r>
      <w:proofErr w:type="spellEnd"/>
      <w:r>
        <w:t xml:space="preserve"> der </w:t>
      </w:r>
      <w:proofErr w:type="spellStart"/>
      <w:r>
        <w:t>broederlijcker</w:t>
      </w:r>
      <w:proofErr w:type="spellEnd"/>
      <w:r>
        <w:t xml:space="preserve"> </w:t>
      </w:r>
      <w:proofErr w:type="spellStart"/>
      <w:r>
        <w:t>liefden</w:t>
      </w:r>
      <w:proofErr w:type="spellEnd"/>
      <w:r>
        <w:t xml:space="preserve">. Johan. 13, </w:t>
      </w:r>
      <w:r>
        <w:rPr>
          <w:rStyle w:val="HTMLCode"/>
        </w:rPr>
        <w:t>4-15. 34 f.</w:t>
      </w:r>
      <w:r>
        <w:t xml:space="preserve"> Dan die </w:t>
      </w:r>
      <w:proofErr w:type="spellStart"/>
      <w:r>
        <w:t>selve</w:t>
      </w:r>
      <w:proofErr w:type="spellEnd"/>
      <w:r>
        <w:t xml:space="preserve"> </w:t>
      </w:r>
      <w:proofErr w:type="spellStart"/>
      <w:r>
        <w:t>gelovigen</w:t>
      </w:r>
      <w:proofErr w:type="spellEnd"/>
      <w:r>
        <w:t xml:space="preserve"> </w:t>
      </w:r>
      <w:proofErr w:type="spellStart"/>
      <w:r>
        <w:t>vercrijgen</w:t>
      </w:r>
      <w:proofErr w:type="spellEnd"/>
      <w:r>
        <w:t xml:space="preserve"> </w:t>
      </w:r>
      <w:proofErr w:type="spellStart"/>
      <w:r>
        <w:t>geen</w:t>
      </w:r>
      <w:proofErr w:type="spellEnd"/>
      <w:r>
        <w:t xml:space="preserve"> </w:t>
      </w:r>
      <w:proofErr w:type="spellStart"/>
      <w:r>
        <w:t>gelove</w:t>
      </w:r>
      <w:proofErr w:type="spellEnd"/>
      <w:r>
        <w:t xml:space="preserve">, </w:t>
      </w:r>
      <w:proofErr w:type="spellStart"/>
      <w:r>
        <w:t>gheen</w:t>
      </w:r>
      <w:proofErr w:type="spellEnd"/>
      <w:r>
        <w:t xml:space="preserve"> </w:t>
      </w:r>
      <w:proofErr w:type="spellStart"/>
      <w:r>
        <w:t>vertroostinge</w:t>
      </w:r>
      <w:proofErr w:type="spellEnd"/>
      <w:r>
        <w:t xml:space="preserve"> off </w:t>
      </w:r>
      <w:proofErr w:type="spellStart"/>
      <w:r>
        <w:t>versekeringhe</w:t>
      </w:r>
      <w:proofErr w:type="spellEnd"/>
      <w:r>
        <w:t xml:space="preserve"> </w:t>
      </w:r>
      <w:proofErr w:type="spellStart"/>
      <w:r>
        <w:t>doer</w:t>
      </w:r>
      <w:proofErr w:type="spellEnd"/>
      <w:r>
        <w:t xml:space="preserve"> </w:t>
      </w:r>
      <w:proofErr w:type="spellStart"/>
      <w:r>
        <w:t>eenighe</w:t>
      </w:r>
      <w:proofErr w:type="spellEnd"/>
      <w:r>
        <w:t xml:space="preserve"> </w:t>
      </w:r>
      <w:proofErr w:type="spellStart"/>
      <w:r>
        <w:t>wercken</w:t>
      </w:r>
      <w:proofErr w:type="spellEnd"/>
      <w:r>
        <w:t xml:space="preserve">. </w:t>
      </w:r>
    </w:p>
    <w:p w14:paraId="4C37E520" w14:textId="77777777" w:rsidR="000B41AB" w:rsidRDefault="000B41AB" w:rsidP="000B41AB">
      <w:pPr>
        <w:pStyle w:val="StandardWeb"/>
      </w:pPr>
      <w:r>
        <w:rPr>
          <w:rStyle w:val="Fett"/>
          <w:rFonts w:eastAsiaTheme="majorEastAsia"/>
        </w:rPr>
        <w:t>Dat 29. Artikel.</w:t>
      </w:r>
      <w:r>
        <w:t xml:space="preserve"> - </w:t>
      </w:r>
      <w:proofErr w:type="spellStart"/>
      <w:r>
        <w:t>Ghelijck</w:t>
      </w:r>
      <w:proofErr w:type="spellEnd"/>
      <w:r>
        <w:t xml:space="preserve"> den </w:t>
      </w:r>
      <w:proofErr w:type="spellStart"/>
      <w:r>
        <w:t>wijnwerart</w:t>
      </w:r>
      <w:proofErr w:type="spellEnd"/>
      <w:r>
        <w:t xml:space="preserve"> </w:t>
      </w:r>
      <w:proofErr w:type="spellStart"/>
      <w:r>
        <w:t>versekert</w:t>
      </w:r>
      <w:proofErr w:type="spellEnd"/>
      <w:r>
        <w:t xml:space="preserve"> die </w:t>
      </w:r>
      <w:proofErr w:type="spellStart"/>
      <w:r>
        <w:t>crans</w:t>
      </w:r>
      <w:proofErr w:type="spellEnd"/>
      <w:r>
        <w:t xml:space="preserve"> nie, die </w:t>
      </w:r>
      <w:proofErr w:type="spellStart"/>
      <w:r>
        <w:t>hij</w:t>
      </w:r>
      <w:proofErr w:type="spellEnd"/>
      <w:r>
        <w:t xml:space="preserve"> </w:t>
      </w:r>
      <w:proofErr w:type="spellStart"/>
      <w:r>
        <w:t>selve</w:t>
      </w:r>
      <w:proofErr w:type="spellEnd"/>
      <w:r>
        <w:t xml:space="preserve"> </w:t>
      </w:r>
      <w:proofErr w:type="spellStart"/>
      <w:r>
        <w:t>neempt</w:t>
      </w:r>
      <w:proofErr w:type="spellEnd"/>
      <w:r>
        <w:t xml:space="preserve">, hangt </w:t>
      </w:r>
      <w:proofErr w:type="spellStart"/>
      <w:r>
        <w:t>of</w:t>
      </w:r>
      <w:proofErr w:type="spellEnd"/>
      <w:r>
        <w:t xml:space="preserve"> gehangen </w:t>
      </w:r>
      <w:proofErr w:type="spellStart"/>
      <w:r>
        <w:t>heeft</w:t>
      </w:r>
      <w:proofErr w:type="spellEnd"/>
      <w:r>
        <w:t xml:space="preserve"> </w:t>
      </w:r>
      <w:proofErr w:type="spellStart"/>
      <w:r>
        <w:t>voer</w:t>
      </w:r>
      <w:proofErr w:type="spellEnd"/>
      <w:r>
        <w:t xml:space="preserve"> </w:t>
      </w:r>
      <w:proofErr w:type="spellStart"/>
      <w:r>
        <w:t>zijn</w:t>
      </w:r>
      <w:proofErr w:type="spellEnd"/>
      <w:r>
        <w:t xml:space="preserve"> </w:t>
      </w:r>
      <w:proofErr w:type="spellStart"/>
      <w:r>
        <w:t>doere</w:t>
      </w:r>
      <w:proofErr w:type="spellEnd"/>
      <w:r>
        <w:t xml:space="preserve">, van den </w:t>
      </w:r>
      <w:proofErr w:type="spellStart"/>
      <w:r>
        <w:t>wijn</w:t>
      </w:r>
      <w:proofErr w:type="spellEnd"/>
      <w:r>
        <w:t xml:space="preserve">, </w:t>
      </w:r>
      <w:proofErr w:type="spellStart"/>
      <w:r>
        <w:t>dan</w:t>
      </w:r>
      <w:proofErr w:type="spellEnd"/>
      <w:r>
        <w:t xml:space="preserve"> </w:t>
      </w:r>
      <w:proofErr w:type="spellStart"/>
      <w:r>
        <w:t>hij</w:t>
      </w:r>
      <w:proofErr w:type="spellEnd"/>
      <w:r>
        <w:t xml:space="preserve"> </w:t>
      </w:r>
      <w:proofErr w:type="spellStart"/>
      <w:r>
        <w:t>versekert</w:t>
      </w:r>
      <w:proofErr w:type="spellEnd"/>
      <w:r>
        <w:t xml:space="preserve"> ander </w:t>
      </w:r>
      <w:proofErr w:type="spellStart"/>
      <w:r>
        <w:t>luyden</w:t>
      </w:r>
      <w:proofErr w:type="spellEnd"/>
      <w:r>
        <w:t xml:space="preserve"> </w:t>
      </w:r>
      <w:proofErr w:type="spellStart"/>
      <w:r>
        <w:t>daer</w:t>
      </w:r>
      <w:proofErr w:type="spellEnd"/>
      <w:r>
        <w:t xml:space="preserve"> </w:t>
      </w:r>
      <w:proofErr w:type="spellStart"/>
      <w:r>
        <w:t>mede</w:t>
      </w:r>
      <w:proofErr w:type="spellEnd"/>
      <w:r>
        <w:t xml:space="preserve">, </w:t>
      </w:r>
      <w:proofErr w:type="spellStart"/>
      <w:r>
        <w:t>moet</w:t>
      </w:r>
      <w:proofErr w:type="spellEnd"/>
      <w:r>
        <w:t xml:space="preserve"> </w:t>
      </w:r>
      <w:proofErr w:type="spellStart"/>
      <w:r>
        <w:t>selver</w:t>
      </w:r>
      <w:proofErr w:type="spellEnd"/>
      <w:r>
        <w:t xml:space="preserve"> </w:t>
      </w:r>
      <w:proofErr w:type="spellStart"/>
      <w:r>
        <w:t>te</w:t>
      </w:r>
      <w:proofErr w:type="spellEnd"/>
      <w:r>
        <w:t xml:space="preserve"> </w:t>
      </w:r>
      <w:proofErr w:type="spellStart"/>
      <w:r>
        <w:t>voren</w:t>
      </w:r>
      <w:proofErr w:type="spellEnd"/>
      <w:r>
        <w:t xml:space="preserve"> </w:t>
      </w:r>
      <w:proofErr w:type="spellStart"/>
      <w:r>
        <w:t>seker</w:t>
      </w:r>
      <w:proofErr w:type="spellEnd"/>
      <w:r>
        <w:t xml:space="preserve"> </w:t>
      </w:r>
      <w:proofErr w:type="spellStart"/>
      <w:r>
        <w:t>zijn</w:t>
      </w:r>
      <w:proofErr w:type="spellEnd"/>
      <w:r>
        <w:t xml:space="preserve"> </w:t>
      </w:r>
      <w:proofErr w:type="spellStart"/>
      <w:r>
        <w:t>eer</w:t>
      </w:r>
      <w:proofErr w:type="spellEnd"/>
      <w:r>
        <w:t xml:space="preserve"> </w:t>
      </w:r>
      <w:proofErr w:type="spellStart"/>
      <w:r>
        <w:t>hij</w:t>
      </w:r>
      <w:proofErr w:type="spellEnd"/>
      <w:r>
        <w:t xml:space="preserve"> den </w:t>
      </w:r>
      <w:proofErr w:type="spellStart"/>
      <w:r>
        <w:t>crans</w:t>
      </w:r>
      <w:proofErr w:type="spellEnd"/>
      <w:r>
        <w:t xml:space="preserve"> </w:t>
      </w:r>
      <w:proofErr w:type="spellStart"/>
      <w:r>
        <w:t>uthangt</w:t>
      </w:r>
      <w:proofErr w:type="spellEnd"/>
      <w:r>
        <w:t xml:space="preserve">, </w:t>
      </w:r>
      <w:proofErr w:type="spellStart"/>
      <w:r>
        <w:t>dz</w:t>
      </w:r>
      <w:proofErr w:type="spellEnd"/>
      <w:r>
        <w:t xml:space="preserve"> </w:t>
      </w:r>
      <w:proofErr w:type="spellStart"/>
      <w:r>
        <w:t>hij</w:t>
      </w:r>
      <w:proofErr w:type="spellEnd"/>
      <w:r>
        <w:t xml:space="preserve"> </w:t>
      </w:r>
      <w:proofErr w:type="spellStart"/>
      <w:r>
        <w:t>wijn</w:t>
      </w:r>
      <w:proofErr w:type="spellEnd"/>
      <w:r>
        <w:t xml:space="preserve"> in den </w:t>
      </w:r>
      <w:proofErr w:type="spellStart"/>
      <w:r>
        <w:t>kelder</w:t>
      </w:r>
      <w:proofErr w:type="spellEnd"/>
      <w:r>
        <w:t xml:space="preserve"> </w:t>
      </w:r>
      <w:proofErr w:type="spellStart"/>
      <w:r>
        <w:t>heeft</w:t>
      </w:r>
      <w:proofErr w:type="spellEnd"/>
      <w:r>
        <w:t xml:space="preserve">. </w:t>
      </w:r>
    </w:p>
    <w:p w14:paraId="175DCF0D" w14:textId="77777777" w:rsidR="000B41AB" w:rsidRDefault="000B41AB" w:rsidP="000B41AB">
      <w:pPr>
        <w:pStyle w:val="StandardWeb"/>
      </w:pPr>
      <w:r>
        <w:rPr>
          <w:rStyle w:val="Fett"/>
          <w:rFonts w:eastAsiaTheme="majorEastAsia"/>
        </w:rPr>
        <w:t>Dat 30. Artikel.</w:t>
      </w:r>
      <w:r>
        <w:t xml:space="preserve"> - </w:t>
      </w:r>
      <w:proofErr w:type="spellStart"/>
      <w:r>
        <w:t>Veel</w:t>
      </w:r>
      <w:proofErr w:type="spellEnd"/>
      <w:r>
        <w:t xml:space="preserve"> min </w:t>
      </w:r>
      <w:proofErr w:type="spellStart"/>
      <w:r>
        <w:t>versekert</w:t>
      </w:r>
      <w:proofErr w:type="spellEnd"/>
      <w:r>
        <w:t xml:space="preserve"> dat </w:t>
      </w:r>
      <w:proofErr w:type="spellStart"/>
      <w:r>
        <w:t>avontmael</w:t>
      </w:r>
      <w:proofErr w:type="spellEnd"/>
      <w:r>
        <w:t xml:space="preserve"> des </w:t>
      </w:r>
      <w:proofErr w:type="spellStart"/>
      <w:r>
        <w:t>heeren</w:t>
      </w:r>
      <w:proofErr w:type="spellEnd"/>
      <w:r>
        <w:t xml:space="preserve"> </w:t>
      </w:r>
      <w:proofErr w:type="spellStart"/>
      <w:r>
        <w:t>eenen</w:t>
      </w:r>
      <w:proofErr w:type="spellEnd"/>
      <w:r>
        <w:t xml:space="preserve"> </w:t>
      </w:r>
      <w:proofErr w:type="spellStart"/>
      <w:r>
        <w:t>christen</w:t>
      </w:r>
      <w:proofErr w:type="spellEnd"/>
      <w:r>
        <w:t xml:space="preserve">, dat </w:t>
      </w:r>
      <w:proofErr w:type="spellStart"/>
      <w:r>
        <w:t>hij</w:t>
      </w:r>
      <w:proofErr w:type="spellEnd"/>
      <w:r>
        <w:t xml:space="preserve"> </w:t>
      </w:r>
      <w:proofErr w:type="spellStart"/>
      <w:r>
        <w:t>een</w:t>
      </w:r>
      <w:proofErr w:type="spellEnd"/>
      <w:r>
        <w:t xml:space="preserve"> </w:t>
      </w:r>
      <w:proofErr w:type="spellStart"/>
      <w:r>
        <w:t>christen</w:t>
      </w:r>
      <w:proofErr w:type="spellEnd"/>
      <w:r>
        <w:t xml:space="preserve"> </w:t>
      </w:r>
      <w:proofErr w:type="spellStart"/>
      <w:r>
        <w:t>mensche</w:t>
      </w:r>
      <w:proofErr w:type="spellEnd"/>
      <w:r>
        <w:t xml:space="preserve"> si, den </w:t>
      </w:r>
      <w:proofErr w:type="spellStart"/>
      <w:r>
        <w:t>geloven</w:t>
      </w:r>
      <w:proofErr w:type="spellEnd"/>
      <w:r>
        <w:t xml:space="preserve"> </w:t>
      </w:r>
      <w:proofErr w:type="spellStart"/>
      <w:r>
        <w:t>hebbe</w:t>
      </w:r>
      <w:proofErr w:type="spellEnd"/>
      <w:r>
        <w:t xml:space="preserve">, </w:t>
      </w:r>
      <w:proofErr w:type="spellStart"/>
      <w:r>
        <w:t>dan</w:t>
      </w:r>
      <w:proofErr w:type="spellEnd"/>
      <w:r>
        <w:t xml:space="preserve"> </w:t>
      </w:r>
      <w:proofErr w:type="spellStart"/>
      <w:r>
        <w:t>hij</w:t>
      </w:r>
      <w:proofErr w:type="spellEnd"/>
      <w:r>
        <w:t xml:space="preserve"> </w:t>
      </w:r>
      <w:proofErr w:type="spellStart"/>
      <w:r>
        <w:t>moet</w:t>
      </w:r>
      <w:proofErr w:type="spellEnd"/>
      <w:r>
        <w:t xml:space="preserve"> des </w:t>
      </w:r>
      <w:proofErr w:type="spellStart"/>
      <w:r>
        <w:t>tho</w:t>
      </w:r>
      <w:proofErr w:type="spellEnd"/>
      <w:r>
        <w:t xml:space="preserve"> </w:t>
      </w:r>
      <w:proofErr w:type="spellStart"/>
      <w:r>
        <w:t>voren</w:t>
      </w:r>
      <w:proofErr w:type="spellEnd"/>
      <w:r>
        <w:t xml:space="preserve"> </w:t>
      </w:r>
      <w:proofErr w:type="spellStart"/>
      <w:r>
        <w:t>eer</w:t>
      </w:r>
      <w:proofErr w:type="spellEnd"/>
      <w:r>
        <w:t xml:space="preserve"> </w:t>
      </w:r>
      <w:proofErr w:type="spellStart"/>
      <w:r>
        <w:t>hij</w:t>
      </w:r>
      <w:proofErr w:type="spellEnd"/>
      <w:r>
        <w:t xml:space="preserve"> toten </w:t>
      </w:r>
      <w:proofErr w:type="spellStart"/>
      <w:r>
        <w:t>avontmael</w:t>
      </w:r>
      <w:proofErr w:type="spellEnd"/>
      <w:r>
        <w:t xml:space="preserve"> </w:t>
      </w:r>
      <w:proofErr w:type="spellStart"/>
      <w:r>
        <w:t>gaet</w:t>
      </w:r>
      <w:proofErr w:type="spellEnd"/>
      <w:r>
        <w:t xml:space="preserve"> </w:t>
      </w:r>
      <w:proofErr w:type="spellStart"/>
      <w:r>
        <w:t>seker</w:t>
      </w:r>
      <w:proofErr w:type="spellEnd"/>
      <w:r>
        <w:t xml:space="preserve"> </w:t>
      </w:r>
      <w:proofErr w:type="spellStart"/>
      <w:r>
        <w:t>zijn</w:t>
      </w:r>
      <w:proofErr w:type="spellEnd"/>
      <w:r>
        <w:t xml:space="preserve">, anders </w:t>
      </w:r>
      <w:proofErr w:type="spellStart"/>
      <w:r>
        <w:t>waer</w:t>
      </w:r>
      <w:proofErr w:type="spellEnd"/>
      <w:r>
        <w:t xml:space="preserve"> </w:t>
      </w:r>
      <w:proofErr w:type="spellStart"/>
      <w:r>
        <w:t>hij</w:t>
      </w:r>
      <w:proofErr w:type="spellEnd"/>
      <w:r>
        <w:t xml:space="preserve"> </w:t>
      </w:r>
      <w:proofErr w:type="spellStart"/>
      <w:r>
        <w:t>een</w:t>
      </w:r>
      <w:proofErr w:type="spellEnd"/>
      <w:r>
        <w:t xml:space="preserve"> </w:t>
      </w:r>
      <w:proofErr w:type="spellStart"/>
      <w:r>
        <w:t>bedriegher</w:t>
      </w:r>
      <w:proofErr w:type="spellEnd"/>
      <w:r>
        <w:t xml:space="preserve"> oft </w:t>
      </w:r>
      <w:proofErr w:type="spellStart"/>
      <w:r>
        <w:t>een</w:t>
      </w:r>
      <w:proofErr w:type="spellEnd"/>
      <w:r>
        <w:t xml:space="preserve"> </w:t>
      </w:r>
      <w:proofErr w:type="spellStart"/>
      <w:r>
        <w:t>spotter</w:t>
      </w:r>
      <w:proofErr w:type="spellEnd"/>
      <w:r>
        <w:t xml:space="preserve">. </w:t>
      </w:r>
    </w:p>
    <w:p w14:paraId="04DCD1B6" w14:textId="77777777" w:rsidR="000B41AB" w:rsidRDefault="000B41AB" w:rsidP="000B41AB">
      <w:pPr>
        <w:pStyle w:val="StandardWeb"/>
      </w:pPr>
      <w:r>
        <w:rPr>
          <w:rStyle w:val="Fett"/>
          <w:rFonts w:eastAsiaTheme="majorEastAsia"/>
        </w:rPr>
        <w:t>Dat 31. Artikel.</w:t>
      </w:r>
      <w:r>
        <w:t xml:space="preserve"> - Wie </w:t>
      </w:r>
      <w:proofErr w:type="spellStart"/>
      <w:r>
        <w:t>niet</w:t>
      </w:r>
      <w:proofErr w:type="spellEnd"/>
      <w:r>
        <w:t xml:space="preserve"> </w:t>
      </w:r>
      <w:proofErr w:type="spellStart"/>
      <w:r>
        <w:t>geystelic</w:t>
      </w:r>
      <w:proofErr w:type="spellEnd"/>
      <w:r>
        <w:t xml:space="preserve"> </w:t>
      </w:r>
      <w:proofErr w:type="spellStart"/>
      <w:r>
        <w:t>doer</w:t>
      </w:r>
      <w:proofErr w:type="spellEnd"/>
      <w:r>
        <w:t xml:space="preserve"> den </w:t>
      </w:r>
      <w:proofErr w:type="spellStart"/>
      <w:r>
        <w:t>geloven</w:t>
      </w:r>
      <w:proofErr w:type="spellEnd"/>
      <w:r>
        <w:t xml:space="preserve"> dat </w:t>
      </w:r>
      <w:proofErr w:type="spellStart"/>
      <w:r>
        <w:t>vleysch</w:t>
      </w:r>
      <w:proofErr w:type="spellEnd"/>
      <w:r>
        <w:t xml:space="preserve"> ende </w:t>
      </w:r>
      <w:proofErr w:type="spellStart"/>
      <w:r>
        <w:t>bloet</w:t>
      </w:r>
      <w:proofErr w:type="spellEnd"/>
      <w:r>
        <w:t xml:space="preserve"> Christi </w:t>
      </w:r>
      <w:proofErr w:type="spellStart"/>
      <w:r>
        <w:t>eet</w:t>
      </w:r>
      <w:proofErr w:type="spellEnd"/>
      <w:r>
        <w:t xml:space="preserve"> ende </w:t>
      </w:r>
      <w:proofErr w:type="spellStart"/>
      <w:r>
        <w:t>drinct</w:t>
      </w:r>
      <w:proofErr w:type="spellEnd"/>
      <w:r>
        <w:t xml:space="preserve">, dat </w:t>
      </w:r>
      <w:proofErr w:type="spellStart"/>
      <w:r>
        <w:t>is</w:t>
      </w:r>
      <w:proofErr w:type="spellEnd"/>
      <w:r>
        <w:t xml:space="preserve">, wie an Christum </w:t>
      </w:r>
      <w:proofErr w:type="spellStart"/>
      <w:r>
        <w:t>nied</w:t>
      </w:r>
      <w:proofErr w:type="spellEnd"/>
      <w:r>
        <w:t xml:space="preserve"> </w:t>
      </w:r>
      <w:proofErr w:type="spellStart"/>
      <w:r>
        <w:t>gesadicht</w:t>
      </w:r>
      <w:proofErr w:type="spellEnd"/>
      <w:r>
        <w:t xml:space="preserve"> </w:t>
      </w:r>
      <w:proofErr w:type="spellStart"/>
      <w:r>
        <w:t>is</w:t>
      </w:r>
      <w:proofErr w:type="spellEnd"/>
      <w:r>
        <w:t xml:space="preserve"> ende </w:t>
      </w:r>
      <w:proofErr w:type="spellStart"/>
      <w:r>
        <w:t>genoech</w:t>
      </w:r>
      <w:proofErr w:type="spellEnd"/>
      <w:r>
        <w:t xml:space="preserve"> </w:t>
      </w:r>
      <w:proofErr w:type="spellStart"/>
      <w:r>
        <w:t>heeft</w:t>
      </w:r>
      <w:proofErr w:type="spellEnd"/>
      <w:r>
        <w:t xml:space="preserve"> </w:t>
      </w:r>
      <w:proofErr w:type="spellStart"/>
      <w:r>
        <w:t>totter</w:t>
      </w:r>
      <w:proofErr w:type="spellEnd"/>
      <w:r>
        <w:t xml:space="preserve"> </w:t>
      </w:r>
      <w:proofErr w:type="spellStart"/>
      <w:r>
        <w:t>salicheit</w:t>
      </w:r>
      <w:proofErr w:type="spellEnd"/>
      <w:r>
        <w:t xml:space="preserve">, die </w:t>
      </w:r>
      <w:proofErr w:type="spellStart"/>
      <w:r>
        <w:t>eetenn</w:t>
      </w:r>
      <w:proofErr w:type="spellEnd"/>
      <w:r>
        <w:t xml:space="preserve"> </w:t>
      </w:r>
      <w:proofErr w:type="spellStart"/>
      <w:r>
        <w:t>drine</w:t>
      </w:r>
      <w:proofErr w:type="spellEnd"/>
      <w:r>
        <w:t xml:space="preserve"> dat </w:t>
      </w:r>
      <w:proofErr w:type="spellStart"/>
      <w:r>
        <w:t>broot</w:t>
      </w:r>
      <w:proofErr w:type="spellEnd"/>
      <w:r>
        <w:t xml:space="preserve"> ende </w:t>
      </w:r>
      <w:proofErr w:type="spellStart"/>
      <w:r>
        <w:t>kelc</w:t>
      </w:r>
      <w:proofErr w:type="spellEnd"/>
      <w:r>
        <w:t xml:space="preserve"> des </w:t>
      </w:r>
      <w:proofErr w:type="spellStart"/>
      <w:r>
        <w:t>heerenn</w:t>
      </w:r>
      <w:proofErr w:type="spellEnd"/>
      <w:r>
        <w:t xml:space="preserve">, </w:t>
      </w:r>
      <w:proofErr w:type="spellStart"/>
      <w:r>
        <w:t>zijns</w:t>
      </w:r>
      <w:proofErr w:type="spellEnd"/>
      <w:r>
        <w:t xml:space="preserve"> </w:t>
      </w:r>
      <w:proofErr w:type="spellStart"/>
      <w:r>
        <w:t>vleysch</w:t>
      </w:r>
      <w:proofErr w:type="spellEnd"/>
      <w:r>
        <w:t xml:space="preserve"> ende </w:t>
      </w:r>
      <w:proofErr w:type="spellStart"/>
      <w:r>
        <w:t>bloets</w:t>
      </w:r>
      <w:proofErr w:type="spellEnd"/>
      <w:r>
        <w:t xml:space="preserve"> </w:t>
      </w:r>
      <w:proofErr w:type="spellStart"/>
      <w:r>
        <w:t>gedencteeken</w:t>
      </w:r>
      <w:proofErr w:type="spellEnd"/>
      <w:r>
        <w:t xml:space="preserve">, tot </w:t>
      </w:r>
      <w:proofErr w:type="spellStart"/>
      <w:r>
        <w:t>zijnder</w:t>
      </w:r>
      <w:proofErr w:type="spellEnd"/>
      <w:r>
        <w:t xml:space="preserve"> </w:t>
      </w:r>
      <w:proofErr w:type="spellStart"/>
      <w:r>
        <w:t>verdoemnissen</w:t>
      </w:r>
      <w:proofErr w:type="spellEnd"/>
      <w:r>
        <w:t xml:space="preserve">. 1. Cor. 11, </w:t>
      </w:r>
      <w:r>
        <w:rPr>
          <w:rStyle w:val="HTMLCode"/>
        </w:rPr>
        <w:t>27. 29.</w:t>
      </w:r>
      <w:r>
        <w:t xml:space="preserve"> </w:t>
      </w:r>
    </w:p>
    <w:p w14:paraId="2665D822" w14:textId="77777777" w:rsidR="000B41AB" w:rsidRDefault="000B41AB" w:rsidP="000B41AB">
      <w:pPr>
        <w:pStyle w:val="StandardWeb"/>
      </w:pPr>
      <w:r>
        <w:rPr>
          <w:rStyle w:val="Fett"/>
          <w:rFonts w:eastAsiaTheme="majorEastAsia"/>
        </w:rPr>
        <w:t>Dat 32. Artikel.</w:t>
      </w:r>
      <w:r>
        <w:t xml:space="preserve"> - </w:t>
      </w:r>
      <w:proofErr w:type="spellStart"/>
      <w:r>
        <w:t>Wilstu</w:t>
      </w:r>
      <w:proofErr w:type="spellEnd"/>
      <w:r>
        <w:t xml:space="preserve"> arme </w:t>
      </w:r>
      <w:proofErr w:type="spellStart"/>
      <w:r>
        <w:t>mensche</w:t>
      </w:r>
      <w:proofErr w:type="spellEnd"/>
      <w:r>
        <w:t xml:space="preserve"> </w:t>
      </w:r>
      <w:proofErr w:type="spellStart"/>
      <w:r>
        <w:t>daer</w:t>
      </w:r>
      <w:proofErr w:type="spellEnd"/>
      <w:r>
        <w:t xml:space="preserve"> noch </w:t>
      </w:r>
      <w:proofErr w:type="spellStart"/>
      <w:r>
        <w:t>eerstversekeringe</w:t>
      </w:r>
      <w:proofErr w:type="spellEnd"/>
      <w:r>
        <w:t xml:space="preserve"> ende </w:t>
      </w:r>
      <w:proofErr w:type="spellStart"/>
      <w:r>
        <w:t>vertroostinge</w:t>
      </w:r>
      <w:proofErr w:type="spellEnd"/>
      <w:r>
        <w:t xml:space="preserve"> </w:t>
      </w:r>
      <w:proofErr w:type="spellStart"/>
      <w:r>
        <w:t>halen</w:t>
      </w:r>
      <w:proofErr w:type="spellEnd"/>
      <w:r>
        <w:t xml:space="preserve">, so </w:t>
      </w:r>
      <w:proofErr w:type="spellStart"/>
      <w:r>
        <w:t>hefstu</w:t>
      </w:r>
      <w:proofErr w:type="spellEnd"/>
      <w:r>
        <w:t xml:space="preserve"> noch </w:t>
      </w:r>
      <w:proofErr w:type="spellStart"/>
      <w:r>
        <w:t>gheen</w:t>
      </w:r>
      <w:proofErr w:type="spellEnd"/>
      <w:r>
        <w:t xml:space="preserve"> </w:t>
      </w:r>
      <w:proofErr w:type="spellStart"/>
      <w:r>
        <w:t>gelove</w:t>
      </w:r>
      <w:proofErr w:type="spellEnd"/>
      <w:r>
        <w:t xml:space="preserve">, </w:t>
      </w:r>
      <w:proofErr w:type="spellStart"/>
      <w:r>
        <w:t>welcke</w:t>
      </w:r>
      <w:proofErr w:type="spellEnd"/>
      <w:r>
        <w:t xml:space="preserve"> </w:t>
      </w:r>
      <w:proofErr w:type="spellStart"/>
      <w:r>
        <w:t>ghelove</w:t>
      </w:r>
      <w:proofErr w:type="spellEnd"/>
      <w:r>
        <w:t xml:space="preserve"> de </w:t>
      </w:r>
      <w:proofErr w:type="spellStart"/>
      <w:r>
        <w:t>versekeringe</w:t>
      </w:r>
      <w:proofErr w:type="spellEnd"/>
      <w:r>
        <w:t xml:space="preserve"> </w:t>
      </w:r>
      <w:proofErr w:type="spellStart"/>
      <w:r>
        <w:t>selven</w:t>
      </w:r>
      <w:proofErr w:type="spellEnd"/>
      <w:r>
        <w:t xml:space="preserve"> </w:t>
      </w:r>
      <w:proofErr w:type="spellStart"/>
      <w:r>
        <w:t>is</w:t>
      </w:r>
      <w:proofErr w:type="spellEnd"/>
      <w:r>
        <w:t xml:space="preserve">. </w:t>
      </w:r>
      <w:proofErr w:type="spellStart"/>
      <w:r>
        <w:t>Hebstu</w:t>
      </w:r>
      <w:proofErr w:type="spellEnd"/>
      <w:r>
        <w:t xml:space="preserve"> </w:t>
      </w:r>
      <w:proofErr w:type="spellStart"/>
      <w:r>
        <w:t>dan</w:t>
      </w:r>
      <w:proofErr w:type="spellEnd"/>
      <w:r>
        <w:t xml:space="preserve"> </w:t>
      </w:r>
      <w:proofErr w:type="spellStart"/>
      <w:r>
        <w:t>gheen</w:t>
      </w:r>
      <w:proofErr w:type="spellEnd"/>
      <w:r>
        <w:t xml:space="preserve"> </w:t>
      </w:r>
      <w:proofErr w:type="spellStart"/>
      <w:r>
        <w:t>gelove</w:t>
      </w:r>
      <w:proofErr w:type="spellEnd"/>
      <w:r>
        <w:t xml:space="preserve">, so </w:t>
      </w:r>
      <w:proofErr w:type="spellStart"/>
      <w:r>
        <w:t>eet</w:t>
      </w:r>
      <w:proofErr w:type="spellEnd"/>
      <w:r>
        <w:t xml:space="preserve"> </w:t>
      </w:r>
      <w:proofErr w:type="spellStart"/>
      <w:r>
        <w:t>ghij</w:t>
      </w:r>
      <w:proofErr w:type="spellEnd"/>
      <w:r>
        <w:t xml:space="preserve"> ende </w:t>
      </w:r>
      <w:proofErr w:type="spellStart"/>
      <w:r>
        <w:t>drinct</w:t>
      </w:r>
      <w:proofErr w:type="spellEnd"/>
      <w:r>
        <w:t xml:space="preserve"> </w:t>
      </w:r>
      <w:proofErr w:type="spellStart"/>
      <w:r>
        <w:t>ghij</w:t>
      </w:r>
      <w:proofErr w:type="spellEnd"/>
      <w:r>
        <w:t xml:space="preserve"> </w:t>
      </w:r>
      <w:proofErr w:type="spellStart"/>
      <w:r>
        <w:t>ooc</w:t>
      </w:r>
      <w:proofErr w:type="spellEnd"/>
      <w:r>
        <w:t xml:space="preserve"> </w:t>
      </w:r>
      <w:proofErr w:type="spellStart"/>
      <w:r>
        <w:t>niet</w:t>
      </w:r>
      <w:proofErr w:type="spellEnd"/>
      <w:r>
        <w:t xml:space="preserve"> dat </w:t>
      </w:r>
      <w:proofErr w:type="spellStart"/>
      <w:r>
        <w:t>vleyssch</w:t>
      </w:r>
      <w:proofErr w:type="spellEnd"/>
      <w:r>
        <w:t xml:space="preserve"> ende dat </w:t>
      </w:r>
      <w:proofErr w:type="spellStart"/>
      <w:r>
        <w:t>bloet</w:t>
      </w:r>
      <w:proofErr w:type="spellEnd"/>
      <w:r>
        <w:t xml:space="preserve"> Christi: </w:t>
      </w:r>
      <w:proofErr w:type="spellStart"/>
      <w:r>
        <w:t>Doet</w:t>
      </w:r>
      <w:proofErr w:type="spellEnd"/>
      <w:r>
        <w:t xml:space="preserve"> </w:t>
      </w:r>
      <w:proofErr w:type="spellStart"/>
      <w:r>
        <w:t>ghij</w:t>
      </w:r>
      <w:proofErr w:type="spellEnd"/>
      <w:r>
        <w:t xml:space="preserve"> </w:t>
      </w:r>
      <w:proofErr w:type="spellStart"/>
      <w:r>
        <w:t>dan</w:t>
      </w:r>
      <w:proofErr w:type="spellEnd"/>
      <w:r>
        <w:t xml:space="preserve"> dat </w:t>
      </w:r>
      <w:proofErr w:type="spellStart"/>
      <w:r>
        <w:t>niet</w:t>
      </w:r>
      <w:proofErr w:type="spellEnd"/>
      <w:r>
        <w:t xml:space="preserve">, so </w:t>
      </w:r>
      <w:proofErr w:type="spellStart"/>
      <w:r>
        <w:t>neempt</w:t>
      </w:r>
      <w:proofErr w:type="spellEnd"/>
      <w:r>
        <w:t xml:space="preserve"> </w:t>
      </w:r>
      <w:proofErr w:type="spellStart"/>
      <w:r>
        <w:t>ghij</w:t>
      </w:r>
      <w:proofErr w:type="spellEnd"/>
      <w:r>
        <w:t xml:space="preserve"> </w:t>
      </w:r>
      <w:proofErr w:type="spellStart"/>
      <w:r>
        <w:t>ooc</w:t>
      </w:r>
      <w:proofErr w:type="spellEnd"/>
      <w:r>
        <w:t xml:space="preserve"> des </w:t>
      </w:r>
      <w:proofErr w:type="spellStart"/>
      <w:r>
        <w:t>eyn</w:t>
      </w:r>
      <w:proofErr w:type="spellEnd"/>
      <w:r>
        <w:t xml:space="preserve"> </w:t>
      </w:r>
      <w:proofErr w:type="spellStart"/>
      <w:r>
        <w:t>utwendich</w:t>
      </w:r>
      <w:proofErr w:type="spellEnd"/>
      <w:r>
        <w:t xml:space="preserve"> </w:t>
      </w:r>
      <w:proofErr w:type="spellStart"/>
      <w:r>
        <w:t>teyken</w:t>
      </w:r>
      <w:proofErr w:type="spellEnd"/>
      <w:r>
        <w:t xml:space="preserve"> tot </w:t>
      </w:r>
      <w:proofErr w:type="spellStart"/>
      <w:r>
        <w:t>dijn</w:t>
      </w:r>
      <w:proofErr w:type="spellEnd"/>
      <w:r>
        <w:t xml:space="preserve"> </w:t>
      </w:r>
      <w:proofErr w:type="spellStart"/>
      <w:r>
        <w:t>verdoemnisse</w:t>
      </w:r>
      <w:proofErr w:type="spellEnd"/>
      <w:r>
        <w:t xml:space="preserve"> als </w:t>
      </w:r>
      <w:proofErr w:type="spellStart"/>
      <w:r>
        <w:t>een</w:t>
      </w:r>
      <w:proofErr w:type="spellEnd"/>
      <w:r>
        <w:t xml:space="preserve"> </w:t>
      </w:r>
      <w:proofErr w:type="spellStart"/>
      <w:r>
        <w:t>spotter</w:t>
      </w:r>
      <w:proofErr w:type="spellEnd"/>
      <w:r>
        <w:t xml:space="preserve">; so verachten </w:t>
      </w:r>
      <w:proofErr w:type="spellStart"/>
      <w:r>
        <w:t>zij</w:t>
      </w:r>
      <w:proofErr w:type="spellEnd"/>
      <w:r>
        <w:t xml:space="preserve"> dat </w:t>
      </w:r>
      <w:proofErr w:type="spellStart"/>
      <w:r>
        <w:t>sacrament</w:t>
      </w:r>
      <w:proofErr w:type="spellEnd"/>
      <w:r>
        <w:t xml:space="preserve"> </w:t>
      </w:r>
      <w:proofErr w:type="spellStart"/>
      <w:r>
        <w:t>aldermeest</w:t>
      </w:r>
      <w:proofErr w:type="spellEnd"/>
      <w:r>
        <w:t xml:space="preserve">, die </w:t>
      </w:r>
      <w:proofErr w:type="spellStart"/>
      <w:r>
        <w:t>haer</w:t>
      </w:r>
      <w:proofErr w:type="spellEnd"/>
      <w:r>
        <w:t xml:space="preserve"> </w:t>
      </w:r>
      <w:proofErr w:type="spellStart"/>
      <w:r>
        <w:t>duncken</w:t>
      </w:r>
      <w:proofErr w:type="spellEnd"/>
      <w:r>
        <w:t xml:space="preserve"> </w:t>
      </w:r>
      <w:proofErr w:type="spellStart"/>
      <w:r>
        <w:t>laten</w:t>
      </w:r>
      <w:proofErr w:type="spellEnd"/>
      <w:r>
        <w:t xml:space="preserve">, dat si </w:t>
      </w:r>
      <w:proofErr w:type="spellStart"/>
      <w:r>
        <w:t>daer</w:t>
      </w:r>
      <w:proofErr w:type="spellEnd"/>
      <w:r>
        <w:t xml:space="preserve"> </w:t>
      </w:r>
      <w:proofErr w:type="spellStart"/>
      <w:r>
        <w:t>aldermeest</w:t>
      </w:r>
      <w:proofErr w:type="spellEnd"/>
      <w:r>
        <w:t xml:space="preserve"> van holden. Hebre. 11, </w:t>
      </w:r>
      <w:r>
        <w:rPr>
          <w:rStyle w:val="HTMLCode"/>
        </w:rPr>
        <w:t xml:space="preserve">1. </w:t>
      </w:r>
      <w:r>
        <w:t xml:space="preserve">Johan. 6, </w:t>
      </w:r>
      <w:r>
        <w:rPr>
          <w:rStyle w:val="HTMLCode"/>
        </w:rPr>
        <w:t>53-56.</w:t>
      </w:r>
      <w:r>
        <w:t xml:space="preserve"> 1. Cor. 11, </w:t>
      </w:r>
      <w:r>
        <w:rPr>
          <w:rStyle w:val="HTMLCode"/>
        </w:rPr>
        <w:t>28.</w:t>
      </w:r>
      <w:r>
        <w:t xml:space="preserve"> </w:t>
      </w:r>
    </w:p>
    <w:p w14:paraId="2C215FDA" w14:textId="77777777" w:rsidR="000B41AB" w:rsidRDefault="000B41AB" w:rsidP="000B41AB">
      <w:pPr>
        <w:pStyle w:val="StandardWeb"/>
      </w:pPr>
      <w:r>
        <w:rPr>
          <w:rStyle w:val="Fett"/>
          <w:rFonts w:eastAsiaTheme="majorEastAsia"/>
        </w:rPr>
        <w:t>Dat 33. Artikel.</w:t>
      </w:r>
      <w:r>
        <w:t xml:space="preserve"> - In summa, als die </w:t>
      </w:r>
      <w:proofErr w:type="spellStart"/>
      <w:r>
        <w:t>doope</w:t>
      </w:r>
      <w:proofErr w:type="spellEnd"/>
      <w:r>
        <w:t xml:space="preserve"> </w:t>
      </w:r>
      <w:proofErr w:type="spellStart"/>
      <w:r>
        <w:t>unde</w:t>
      </w:r>
      <w:proofErr w:type="spellEnd"/>
      <w:r>
        <w:t xml:space="preserve"> dat </w:t>
      </w:r>
      <w:proofErr w:type="spellStart"/>
      <w:r>
        <w:t>avontmael</w:t>
      </w:r>
      <w:proofErr w:type="spellEnd"/>
      <w:r>
        <w:t xml:space="preserve"> des </w:t>
      </w:r>
      <w:proofErr w:type="spellStart"/>
      <w:r>
        <w:t>heeren</w:t>
      </w:r>
      <w:proofErr w:type="spellEnd"/>
      <w:r>
        <w:t xml:space="preserve"> ende anderen </w:t>
      </w:r>
      <w:proofErr w:type="spellStart"/>
      <w:r>
        <w:t>utwendige</w:t>
      </w:r>
      <w:proofErr w:type="spellEnd"/>
      <w:r>
        <w:t xml:space="preserve"> dingen ende </w:t>
      </w:r>
      <w:proofErr w:type="spellStart"/>
      <w:r>
        <w:t>wercken</w:t>
      </w:r>
      <w:proofErr w:type="spellEnd"/>
      <w:r>
        <w:t xml:space="preserve"> </w:t>
      </w:r>
      <w:proofErr w:type="spellStart"/>
      <w:r>
        <w:t>niet</w:t>
      </w:r>
      <w:proofErr w:type="spellEnd"/>
      <w:r>
        <w:t xml:space="preserve"> dienen tot </w:t>
      </w:r>
      <w:proofErr w:type="spellStart"/>
      <w:r>
        <w:t>rechtvaerdicheit</w:t>
      </w:r>
      <w:proofErr w:type="spellEnd"/>
      <w:r>
        <w:t xml:space="preserve"> ende </w:t>
      </w:r>
      <w:proofErr w:type="spellStart"/>
      <w:r>
        <w:t>salicheit</w:t>
      </w:r>
      <w:proofErr w:type="spellEnd"/>
      <w:r>
        <w:t xml:space="preserve">, so dienen sie </w:t>
      </w:r>
      <w:proofErr w:type="spellStart"/>
      <w:r>
        <w:t>ooc</w:t>
      </w:r>
      <w:proofErr w:type="spellEnd"/>
      <w:r>
        <w:t xml:space="preserve"> </w:t>
      </w:r>
      <w:proofErr w:type="spellStart"/>
      <w:r>
        <w:t>niet</w:t>
      </w:r>
      <w:proofErr w:type="spellEnd"/>
      <w:r>
        <w:t xml:space="preserve"> tot </w:t>
      </w:r>
      <w:proofErr w:type="spellStart"/>
      <w:r>
        <w:t>vertroostinge</w:t>
      </w:r>
      <w:proofErr w:type="spellEnd"/>
      <w:r>
        <w:t xml:space="preserve"> ende </w:t>
      </w:r>
      <w:proofErr w:type="spellStart"/>
      <w:r>
        <w:t>versekeringe</w:t>
      </w:r>
      <w:proofErr w:type="spellEnd"/>
      <w:r>
        <w:t xml:space="preserve">; </w:t>
      </w:r>
      <w:proofErr w:type="spellStart"/>
      <w:r>
        <w:t>dan</w:t>
      </w:r>
      <w:proofErr w:type="spellEnd"/>
      <w:r>
        <w:t xml:space="preserve"> als </w:t>
      </w:r>
      <w:proofErr w:type="spellStart"/>
      <w:r>
        <w:t>god</w:t>
      </w:r>
      <w:proofErr w:type="spellEnd"/>
      <w:r>
        <w:t xml:space="preserve"> </w:t>
      </w:r>
      <w:proofErr w:type="spellStart"/>
      <w:r>
        <w:t>alleen</w:t>
      </w:r>
      <w:proofErr w:type="spellEnd"/>
      <w:r>
        <w:t xml:space="preserve"> </w:t>
      </w:r>
      <w:proofErr w:type="spellStart"/>
      <w:r>
        <w:t>doer</w:t>
      </w:r>
      <w:proofErr w:type="spellEnd"/>
      <w:r>
        <w:t xml:space="preserve"> den </w:t>
      </w:r>
      <w:proofErr w:type="spellStart"/>
      <w:r>
        <w:t>enigen</w:t>
      </w:r>
      <w:proofErr w:type="spellEnd"/>
      <w:r>
        <w:t xml:space="preserve"> </w:t>
      </w:r>
      <w:proofErr w:type="spellStart"/>
      <w:r>
        <w:t>middelaer</w:t>
      </w:r>
      <w:proofErr w:type="spellEnd"/>
      <w:r>
        <w:t xml:space="preserve"> Christum ende den </w:t>
      </w:r>
      <w:proofErr w:type="spellStart"/>
      <w:r>
        <w:t>geyst</w:t>
      </w:r>
      <w:proofErr w:type="spellEnd"/>
      <w:r>
        <w:t xml:space="preserve"> des </w:t>
      </w:r>
      <w:proofErr w:type="spellStart"/>
      <w:r>
        <w:t>ghelove</w:t>
      </w:r>
      <w:proofErr w:type="spellEnd"/>
      <w:r>
        <w:t xml:space="preserve"> dat </w:t>
      </w:r>
      <w:proofErr w:type="spellStart"/>
      <w:r>
        <w:t>goede</w:t>
      </w:r>
      <w:proofErr w:type="spellEnd"/>
      <w:r>
        <w:t xml:space="preserve"> </w:t>
      </w:r>
      <w:proofErr w:type="spellStart"/>
      <w:r>
        <w:t>werck</w:t>
      </w:r>
      <w:proofErr w:type="spellEnd"/>
      <w:r>
        <w:t xml:space="preserve"> </w:t>
      </w:r>
      <w:proofErr w:type="spellStart"/>
      <w:r>
        <w:t>beghint</w:t>
      </w:r>
      <w:proofErr w:type="spellEnd"/>
      <w:r>
        <w:t xml:space="preserve"> in uns, so </w:t>
      </w:r>
      <w:proofErr w:type="spellStart"/>
      <w:r>
        <w:t>volbrinct</w:t>
      </w:r>
      <w:proofErr w:type="spellEnd"/>
      <w:r>
        <w:t xml:space="preserve"> </w:t>
      </w:r>
      <w:proofErr w:type="spellStart"/>
      <w:r>
        <w:t>hij</w:t>
      </w:r>
      <w:proofErr w:type="spellEnd"/>
      <w:r>
        <w:t xml:space="preserve"> dat </w:t>
      </w:r>
      <w:proofErr w:type="spellStart"/>
      <w:r>
        <w:t>mede</w:t>
      </w:r>
      <w:proofErr w:type="spellEnd"/>
      <w:r>
        <w:t xml:space="preserve">, dat </w:t>
      </w:r>
      <w:proofErr w:type="spellStart"/>
      <w:r>
        <w:t>is</w:t>
      </w:r>
      <w:proofErr w:type="spellEnd"/>
      <w:r>
        <w:t xml:space="preserve">. Als hi </w:t>
      </w:r>
      <w:proofErr w:type="spellStart"/>
      <w:r>
        <w:t>rechtvardich</w:t>
      </w:r>
      <w:proofErr w:type="spellEnd"/>
      <w:r>
        <w:t xml:space="preserve"> ende </w:t>
      </w:r>
      <w:proofErr w:type="spellStart"/>
      <w:r>
        <w:t>salich</w:t>
      </w:r>
      <w:proofErr w:type="spellEnd"/>
      <w:r>
        <w:t xml:space="preserve"> </w:t>
      </w:r>
      <w:proofErr w:type="spellStart"/>
      <w:r>
        <w:t>maket</w:t>
      </w:r>
      <w:proofErr w:type="spellEnd"/>
      <w:r>
        <w:t xml:space="preserve">, so </w:t>
      </w:r>
      <w:proofErr w:type="spellStart"/>
      <w:r>
        <w:t>vertroostet</w:t>
      </w:r>
      <w:proofErr w:type="spellEnd"/>
      <w:r>
        <w:t xml:space="preserve"> ende </w:t>
      </w:r>
      <w:proofErr w:type="spellStart"/>
      <w:r>
        <w:t>versekert</w:t>
      </w:r>
      <w:proofErr w:type="spellEnd"/>
      <w:r>
        <w:t xml:space="preserve"> </w:t>
      </w:r>
      <w:proofErr w:type="spellStart"/>
      <w:r>
        <w:t>hij</w:t>
      </w:r>
      <w:proofErr w:type="spellEnd"/>
      <w:r>
        <w:t xml:space="preserve"> dat </w:t>
      </w:r>
      <w:proofErr w:type="spellStart"/>
      <w:r>
        <w:t>ooc</w:t>
      </w:r>
      <w:proofErr w:type="spellEnd"/>
      <w:r>
        <w:t xml:space="preserve">. </w:t>
      </w:r>
      <w:proofErr w:type="spellStart"/>
      <w:r>
        <w:t>Daer</w:t>
      </w:r>
      <w:proofErr w:type="spellEnd"/>
      <w:r>
        <w:t xml:space="preserve"> van </w:t>
      </w:r>
      <w:proofErr w:type="spellStart"/>
      <w:r>
        <w:t>leest</w:t>
      </w:r>
      <w:proofErr w:type="spellEnd"/>
      <w:r>
        <w:t xml:space="preserve"> Romano. 8,</w:t>
      </w:r>
      <w:r>
        <w:rPr>
          <w:rStyle w:val="HTMLCode"/>
        </w:rPr>
        <w:t>1. 15-17. 32-34.</w:t>
      </w:r>
      <w:r>
        <w:t xml:space="preserve"> </w:t>
      </w:r>
      <w:proofErr w:type="spellStart"/>
      <w:r>
        <w:t>Ephe</w:t>
      </w:r>
      <w:proofErr w:type="spellEnd"/>
      <w:r>
        <w:t xml:space="preserve">. 1, </w:t>
      </w:r>
      <w:r>
        <w:rPr>
          <w:rStyle w:val="HTMLCode"/>
        </w:rPr>
        <w:t xml:space="preserve">13 f. </w:t>
      </w:r>
      <w:proofErr w:type="spellStart"/>
      <w:r>
        <w:t>unde</w:t>
      </w:r>
      <w:proofErr w:type="spellEnd"/>
      <w:r>
        <w:t xml:space="preserve"> 3, </w:t>
      </w:r>
      <w:r>
        <w:rPr>
          <w:rStyle w:val="HTMLCode"/>
        </w:rPr>
        <w:t>17 f.</w:t>
      </w:r>
      <w:r>
        <w:t xml:space="preserve"> 2. Cor. 1, </w:t>
      </w:r>
      <w:r>
        <w:rPr>
          <w:rStyle w:val="HTMLCode"/>
        </w:rPr>
        <w:t>21 f.</w:t>
      </w:r>
      <w:r>
        <w:t xml:space="preserve"> </w:t>
      </w:r>
      <w:proofErr w:type="spellStart"/>
      <w:r>
        <w:t>unde</w:t>
      </w:r>
      <w:proofErr w:type="spellEnd"/>
      <w:r>
        <w:t xml:space="preserve"> 5, </w:t>
      </w:r>
      <w:r>
        <w:rPr>
          <w:rStyle w:val="HTMLCode"/>
        </w:rPr>
        <w:t>5.</w:t>
      </w:r>
      <w:r>
        <w:t xml:space="preserve"> 2.1 (1.) </w:t>
      </w:r>
      <w:proofErr w:type="spellStart"/>
      <w:r>
        <w:t>Pe</w:t>
      </w:r>
      <w:proofErr w:type="spellEnd"/>
      <w:r>
        <w:t xml:space="preserve">. 5, </w:t>
      </w:r>
      <w:r>
        <w:rPr>
          <w:rStyle w:val="HTMLCode"/>
        </w:rPr>
        <w:t>10.</w:t>
      </w:r>
      <w:r>
        <w:t xml:space="preserve"> Philip. 1,</w:t>
      </w:r>
      <w:r>
        <w:rPr>
          <w:rStyle w:val="HTMLCode"/>
        </w:rPr>
        <w:t>6.</w:t>
      </w:r>
      <w:r>
        <w:t xml:space="preserve"> </w:t>
      </w:r>
    </w:p>
    <w:p w14:paraId="1766FD53" w14:textId="77777777" w:rsidR="000B41AB" w:rsidRDefault="000B41AB" w:rsidP="000B41AB">
      <w:pPr>
        <w:pStyle w:val="StandardWeb"/>
      </w:pPr>
      <w:r>
        <w:rPr>
          <w:rStyle w:val="Fett"/>
          <w:rFonts w:eastAsiaTheme="majorEastAsia"/>
        </w:rPr>
        <w:t xml:space="preserve">Summa ende </w:t>
      </w:r>
      <w:proofErr w:type="spellStart"/>
      <w:r>
        <w:rPr>
          <w:rStyle w:val="Fett"/>
          <w:rFonts w:eastAsiaTheme="majorEastAsia"/>
        </w:rPr>
        <w:t>bekenninge</w:t>
      </w:r>
      <w:proofErr w:type="spellEnd"/>
      <w:r>
        <w:rPr>
          <w:rStyle w:val="Fett"/>
          <w:rFonts w:eastAsiaTheme="majorEastAsia"/>
        </w:rPr>
        <w:t xml:space="preserve"> </w:t>
      </w:r>
      <w:proofErr w:type="spellStart"/>
      <w:r>
        <w:rPr>
          <w:rStyle w:val="Fett"/>
          <w:rFonts w:eastAsiaTheme="majorEastAsia"/>
        </w:rPr>
        <w:t>ons</w:t>
      </w:r>
      <w:proofErr w:type="spellEnd"/>
      <w:r>
        <w:rPr>
          <w:rStyle w:val="Fett"/>
          <w:rFonts w:eastAsiaTheme="majorEastAsia"/>
        </w:rPr>
        <w:t xml:space="preserve"> </w:t>
      </w:r>
      <w:proofErr w:type="spellStart"/>
      <w:r>
        <w:rPr>
          <w:rStyle w:val="Fett"/>
          <w:rFonts w:eastAsiaTheme="majorEastAsia"/>
        </w:rPr>
        <w:t>geloves</w:t>
      </w:r>
      <w:proofErr w:type="spellEnd"/>
      <w:r>
        <w:rPr>
          <w:rStyle w:val="Fett"/>
          <w:rFonts w:eastAsiaTheme="majorEastAsia"/>
        </w:rPr>
        <w:t xml:space="preserve"> </w:t>
      </w:r>
      <w:proofErr w:type="spellStart"/>
      <w:r>
        <w:rPr>
          <w:rStyle w:val="Fett"/>
          <w:rFonts w:eastAsiaTheme="majorEastAsia"/>
        </w:rPr>
        <w:t>op</w:t>
      </w:r>
      <w:proofErr w:type="spellEnd"/>
      <w:r>
        <w:rPr>
          <w:rStyle w:val="Fett"/>
          <w:rFonts w:eastAsiaTheme="majorEastAsia"/>
        </w:rPr>
        <w:t xml:space="preserve"> </w:t>
      </w:r>
      <w:proofErr w:type="spellStart"/>
      <w:r>
        <w:rPr>
          <w:rStyle w:val="Fett"/>
          <w:rFonts w:eastAsiaTheme="majorEastAsia"/>
        </w:rPr>
        <w:t>dz</w:t>
      </w:r>
      <w:proofErr w:type="spellEnd"/>
      <w:r>
        <w:rPr>
          <w:rStyle w:val="Fett"/>
          <w:rFonts w:eastAsiaTheme="majorEastAsia"/>
        </w:rPr>
        <w:t xml:space="preserve"> </w:t>
      </w:r>
      <w:proofErr w:type="spellStart"/>
      <w:r>
        <w:rPr>
          <w:rStyle w:val="Fett"/>
          <w:rFonts w:eastAsiaTheme="majorEastAsia"/>
        </w:rPr>
        <w:t>alder</w:t>
      </w:r>
      <w:proofErr w:type="spellEnd"/>
      <w:r>
        <w:rPr>
          <w:rStyle w:val="Fett"/>
          <w:rFonts w:eastAsiaTheme="majorEastAsia"/>
        </w:rPr>
        <w:t xml:space="preserve"> </w:t>
      </w:r>
      <w:proofErr w:type="spellStart"/>
      <w:r>
        <w:rPr>
          <w:rStyle w:val="Fett"/>
          <w:rFonts w:eastAsiaTheme="majorEastAsia"/>
        </w:rPr>
        <w:t>corste</w:t>
      </w:r>
      <w:proofErr w:type="spellEnd"/>
      <w:r>
        <w:rPr>
          <w:rStyle w:val="Fett"/>
          <w:rFonts w:eastAsiaTheme="majorEastAsia"/>
        </w:rPr>
        <w:t>.</w:t>
      </w:r>
      <w:r>
        <w:t xml:space="preserve"> </w:t>
      </w:r>
    </w:p>
    <w:p w14:paraId="6511056F" w14:textId="2EC7F6D5" w:rsidR="000B41AB" w:rsidRDefault="000B41AB" w:rsidP="000B41AB">
      <w:pPr>
        <w:pStyle w:val="StandardWeb"/>
      </w:pPr>
      <w:proofErr w:type="spellStart"/>
      <w:r>
        <w:t>Wij</w:t>
      </w:r>
      <w:proofErr w:type="spellEnd"/>
      <w:r>
        <w:t xml:space="preserve"> </w:t>
      </w:r>
      <w:proofErr w:type="spellStart"/>
      <w:r>
        <w:t>gheloven</w:t>
      </w:r>
      <w:proofErr w:type="spellEnd"/>
      <w:r>
        <w:t xml:space="preserve"> </w:t>
      </w:r>
      <w:proofErr w:type="spellStart"/>
      <w:r>
        <w:t>alleen</w:t>
      </w:r>
      <w:proofErr w:type="spellEnd"/>
      <w:r>
        <w:t xml:space="preserve"> an </w:t>
      </w:r>
      <w:proofErr w:type="spellStart"/>
      <w:r>
        <w:t>godt</w:t>
      </w:r>
      <w:proofErr w:type="spellEnd"/>
      <w:r>
        <w:t xml:space="preserve"> </w:t>
      </w:r>
      <w:proofErr w:type="spellStart"/>
      <w:r>
        <w:t>vader</w:t>
      </w:r>
      <w:proofErr w:type="spellEnd"/>
      <w:r>
        <w:t xml:space="preserve">, </w:t>
      </w:r>
      <w:proofErr w:type="spellStart"/>
      <w:r>
        <w:t>soen</w:t>
      </w:r>
      <w:proofErr w:type="spellEnd"/>
      <w:r>
        <w:t xml:space="preserve">, ende </w:t>
      </w:r>
      <w:proofErr w:type="spellStart"/>
      <w:r>
        <w:t>hillighen</w:t>
      </w:r>
      <w:proofErr w:type="spellEnd"/>
      <w:r>
        <w:t xml:space="preserve"> </w:t>
      </w:r>
      <w:proofErr w:type="spellStart"/>
      <w:r>
        <w:t>geyst</w:t>
      </w:r>
      <w:proofErr w:type="spellEnd"/>
      <w:r>
        <w:t xml:space="preserve">, dat ist, </w:t>
      </w:r>
      <w:proofErr w:type="spellStart"/>
      <w:r>
        <w:t>wij</w:t>
      </w:r>
      <w:proofErr w:type="spellEnd"/>
      <w:r>
        <w:t xml:space="preserve"> bekennen ende </w:t>
      </w:r>
      <w:proofErr w:type="spellStart"/>
      <w:r>
        <w:t>nemen</w:t>
      </w:r>
      <w:proofErr w:type="spellEnd"/>
      <w:r>
        <w:t xml:space="preserve"> </w:t>
      </w:r>
      <w:proofErr w:type="spellStart"/>
      <w:r>
        <w:t>vergevinghe</w:t>
      </w:r>
      <w:proofErr w:type="spellEnd"/>
      <w:r>
        <w:t xml:space="preserve"> </w:t>
      </w:r>
      <w:proofErr w:type="spellStart"/>
      <w:r>
        <w:t>onser</w:t>
      </w:r>
      <w:proofErr w:type="spellEnd"/>
      <w:r>
        <w:t xml:space="preserve"> </w:t>
      </w:r>
      <w:proofErr w:type="spellStart"/>
      <w:r>
        <w:t>sunden</w:t>
      </w:r>
      <w:proofErr w:type="spellEnd"/>
      <w:r>
        <w:t xml:space="preserve">, die </w:t>
      </w:r>
      <w:proofErr w:type="spellStart"/>
      <w:r>
        <w:t>eewighe</w:t>
      </w:r>
      <w:proofErr w:type="spellEnd"/>
      <w:r>
        <w:t xml:space="preserve"> </w:t>
      </w:r>
      <w:proofErr w:type="spellStart"/>
      <w:r>
        <w:t>rechtvaerdicheit</w:t>
      </w:r>
      <w:proofErr w:type="spellEnd"/>
      <w:r>
        <w:t xml:space="preserve"> ende </w:t>
      </w:r>
      <w:proofErr w:type="spellStart"/>
      <w:r>
        <w:t>salicheit</w:t>
      </w:r>
      <w:proofErr w:type="spellEnd"/>
      <w:r>
        <w:t xml:space="preserve">, Alleen van </w:t>
      </w:r>
      <w:proofErr w:type="spellStart"/>
      <w:r>
        <w:t>god</w:t>
      </w:r>
      <w:proofErr w:type="spellEnd"/>
      <w:r>
        <w:t xml:space="preserve"> den </w:t>
      </w:r>
      <w:proofErr w:type="spellStart"/>
      <w:r>
        <w:t>vader</w:t>
      </w:r>
      <w:proofErr w:type="spellEnd"/>
      <w:r>
        <w:t xml:space="preserve">, </w:t>
      </w:r>
      <w:proofErr w:type="spellStart"/>
      <w:r>
        <w:t>scepper</w:t>
      </w:r>
      <w:proofErr w:type="spellEnd"/>
      <w:r>
        <w:t xml:space="preserve"> </w:t>
      </w:r>
      <w:proofErr w:type="spellStart"/>
      <w:r>
        <w:t>hemels</w:t>
      </w:r>
      <w:proofErr w:type="spellEnd"/>
      <w:r>
        <w:t xml:space="preserve"> ende der erden, </w:t>
      </w:r>
      <w:proofErr w:type="spellStart"/>
      <w:r>
        <w:t>alleen</w:t>
      </w:r>
      <w:proofErr w:type="spellEnd"/>
      <w:r>
        <w:t xml:space="preserve"> </w:t>
      </w:r>
      <w:proofErr w:type="spellStart"/>
      <w:r>
        <w:t>doer</w:t>
      </w:r>
      <w:proofErr w:type="spellEnd"/>
      <w:r>
        <w:t xml:space="preserve"> </w:t>
      </w:r>
      <w:proofErr w:type="spellStart"/>
      <w:r>
        <w:t>god</w:t>
      </w:r>
      <w:proofErr w:type="spellEnd"/>
      <w:r>
        <w:t xml:space="preserve"> den </w:t>
      </w:r>
      <w:proofErr w:type="spellStart"/>
      <w:r>
        <w:t>sonen</w:t>
      </w:r>
      <w:proofErr w:type="spellEnd"/>
      <w:r>
        <w:t xml:space="preserve">, </w:t>
      </w:r>
      <w:proofErr w:type="spellStart"/>
      <w:r>
        <w:t>onsen</w:t>
      </w:r>
      <w:proofErr w:type="spellEnd"/>
      <w:r>
        <w:t xml:space="preserve"> </w:t>
      </w:r>
      <w:proofErr w:type="spellStart"/>
      <w:r>
        <w:t>middelaer</w:t>
      </w:r>
      <w:proofErr w:type="spellEnd"/>
      <w:r>
        <w:t xml:space="preserve"> Jesum Christum, </w:t>
      </w:r>
      <w:proofErr w:type="spellStart"/>
      <w:r>
        <w:t>alleene</w:t>
      </w:r>
      <w:proofErr w:type="spellEnd"/>
      <w:r>
        <w:t xml:space="preserve"> </w:t>
      </w:r>
      <w:proofErr w:type="spellStart"/>
      <w:r>
        <w:t>doer</w:t>
      </w:r>
      <w:proofErr w:type="spellEnd"/>
      <w:r>
        <w:t xml:space="preserve"> </w:t>
      </w:r>
      <w:proofErr w:type="spellStart"/>
      <w:r>
        <w:t>godt</w:t>
      </w:r>
      <w:proofErr w:type="spellEnd"/>
      <w:r>
        <w:t xml:space="preserve"> des </w:t>
      </w:r>
      <w:proofErr w:type="spellStart"/>
      <w:r>
        <w:t>hilligen</w:t>
      </w:r>
      <w:proofErr w:type="spellEnd"/>
      <w:r>
        <w:t xml:space="preserve"> </w:t>
      </w:r>
      <w:proofErr w:type="spellStart"/>
      <w:r>
        <w:t>geystes</w:t>
      </w:r>
      <w:proofErr w:type="spellEnd"/>
      <w:r>
        <w:t xml:space="preserve"> </w:t>
      </w:r>
      <w:proofErr w:type="spellStart"/>
      <w:r>
        <w:t>unses</w:t>
      </w:r>
      <w:proofErr w:type="spellEnd"/>
      <w:r>
        <w:t xml:space="preserve"> </w:t>
      </w:r>
      <w:proofErr w:type="spellStart"/>
      <w:r>
        <w:t>troosters</w:t>
      </w:r>
      <w:proofErr w:type="spellEnd"/>
      <w:r>
        <w:t xml:space="preserve"> </w:t>
      </w:r>
      <w:proofErr w:type="spellStart"/>
      <w:r>
        <w:t>versekeringe</w:t>
      </w:r>
      <w:proofErr w:type="spellEnd"/>
      <w:r>
        <w:t xml:space="preserve">. </w:t>
      </w:r>
      <w:proofErr w:type="spellStart"/>
      <w:r>
        <w:t>Wij</w:t>
      </w:r>
      <w:proofErr w:type="spellEnd"/>
      <w:r>
        <w:t xml:space="preserve"> </w:t>
      </w:r>
      <w:proofErr w:type="spellStart"/>
      <w:r>
        <w:t>versaken</w:t>
      </w:r>
      <w:proofErr w:type="spellEnd"/>
      <w:r>
        <w:t xml:space="preserve"> in den </w:t>
      </w:r>
      <w:proofErr w:type="spellStart"/>
      <w:r>
        <w:t>deele</w:t>
      </w:r>
      <w:proofErr w:type="spellEnd"/>
      <w:r>
        <w:t xml:space="preserve"> al</w:t>
      </w:r>
      <w:r>
        <w:rPr>
          <w:rStyle w:val="Endnotenzeichen"/>
        </w:rPr>
        <w:endnoteReference w:id="11"/>
      </w:r>
      <w:r>
        <w:t xml:space="preserve"> </w:t>
      </w:r>
      <w:proofErr w:type="spellStart"/>
      <w:r>
        <w:t>wat</w:t>
      </w:r>
      <w:proofErr w:type="spellEnd"/>
      <w:r>
        <w:t xml:space="preserve"> </w:t>
      </w:r>
      <w:proofErr w:type="spellStart"/>
      <w:r>
        <w:t>god</w:t>
      </w:r>
      <w:proofErr w:type="spellEnd"/>
      <w:r>
        <w:t xml:space="preserve"> </w:t>
      </w:r>
      <w:proofErr w:type="spellStart"/>
      <w:r>
        <w:t>niet</w:t>
      </w:r>
      <w:proofErr w:type="spellEnd"/>
      <w:r>
        <w:t xml:space="preserve"> </w:t>
      </w:r>
      <w:proofErr w:type="spellStart"/>
      <w:r>
        <w:t>selve</w:t>
      </w:r>
      <w:proofErr w:type="spellEnd"/>
      <w:r>
        <w:t xml:space="preserve"> </w:t>
      </w:r>
      <w:proofErr w:type="spellStart"/>
      <w:r>
        <w:t>is</w:t>
      </w:r>
      <w:proofErr w:type="spellEnd"/>
      <w:r>
        <w:t xml:space="preserve"> ende </w:t>
      </w:r>
      <w:proofErr w:type="spellStart"/>
      <w:r>
        <w:t>doet</w:t>
      </w:r>
      <w:proofErr w:type="spellEnd"/>
      <w:r>
        <w:t xml:space="preserve">, holden anders nicht van </w:t>
      </w:r>
      <w:proofErr w:type="spellStart"/>
      <w:r>
        <w:t>node</w:t>
      </w:r>
      <w:proofErr w:type="spellEnd"/>
      <w:r>
        <w:t xml:space="preserve"> oft </w:t>
      </w:r>
      <w:proofErr w:type="spellStart"/>
      <w:r>
        <w:t>nut</w:t>
      </w:r>
      <w:proofErr w:type="spellEnd"/>
      <w:r>
        <w:t xml:space="preserve"> tot unser </w:t>
      </w:r>
      <w:proofErr w:type="spellStart"/>
      <w:r>
        <w:t>salicheit</w:t>
      </w:r>
      <w:proofErr w:type="spellEnd"/>
      <w:r>
        <w:t xml:space="preserve">. </w:t>
      </w:r>
    </w:p>
    <w:p w14:paraId="590A5A93" w14:textId="6F9FD882" w:rsidR="000B41AB" w:rsidRDefault="000B41AB" w:rsidP="000B41AB">
      <w:pPr>
        <w:pStyle w:val="StandardWeb"/>
      </w:pPr>
      <w:proofErr w:type="spellStart"/>
      <w:r>
        <w:rPr>
          <w:rStyle w:val="Fett"/>
          <w:rFonts w:eastAsiaTheme="majorEastAsia"/>
        </w:rPr>
        <w:t>Besluth</w:t>
      </w:r>
      <w:proofErr w:type="spellEnd"/>
      <w:r>
        <w:rPr>
          <w:rStyle w:val="Fett"/>
          <w:rFonts w:eastAsiaTheme="majorEastAsia"/>
        </w:rPr>
        <w:t>.</w:t>
      </w:r>
      <w:r>
        <w:t xml:space="preserve"> - Na </w:t>
      </w:r>
      <w:proofErr w:type="spellStart"/>
      <w:r>
        <w:t>dan</w:t>
      </w:r>
      <w:proofErr w:type="spellEnd"/>
      <w:r>
        <w:t xml:space="preserve"> </w:t>
      </w:r>
      <w:proofErr w:type="spellStart"/>
      <w:r>
        <w:t>dese</w:t>
      </w:r>
      <w:proofErr w:type="spellEnd"/>
      <w:r>
        <w:t xml:space="preserve"> </w:t>
      </w:r>
      <w:proofErr w:type="spellStart"/>
      <w:r>
        <w:t>voerscreven</w:t>
      </w:r>
      <w:proofErr w:type="spellEnd"/>
      <w:r>
        <w:t xml:space="preserve"> </w:t>
      </w:r>
      <w:proofErr w:type="spellStart"/>
      <w:r>
        <w:t>articulen</w:t>
      </w:r>
      <w:proofErr w:type="spellEnd"/>
      <w:r>
        <w:t xml:space="preserve"> </w:t>
      </w:r>
      <w:proofErr w:type="spellStart"/>
      <w:r>
        <w:t>up</w:t>
      </w:r>
      <w:proofErr w:type="spellEnd"/>
      <w:r>
        <w:t xml:space="preserve"> </w:t>
      </w:r>
      <w:proofErr w:type="spellStart"/>
      <w:r>
        <w:t>god</w:t>
      </w:r>
      <w:proofErr w:type="spellEnd"/>
      <w:r>
        <w:t xml:space="preserve"> ende den </w:t>
      </w:r>
      <w:proofErr w:type="spellStart"/>
      <w:r>
        <w:t>eenigen</w:t>
      </w:r>
      <w:proofErr w:type="spellEnd"/>
      <w:r>
        <w:t xml:space="preserve"> </w:t>
      </w:r>
      <w:proofErr w:type="spellStart"/>
      <w:r>
        <w:t>middelaer</w:t>
      </w:r>
      <w:proofErr w:type="spellEnd"/>
      <w:r>
        <w:t xml:space="preserve"> Christum ende den </w:t>
      </w:r>
      <w:proofErr w:type="spellStart"/>
      <w:r>
        <w:t>gheoloven</w:t>
      </w:r>
      <w:proofErr w:type="spellEnd"/>
      <w:r>
        <w:t xml:space="preserve"> </w:t>
      </w:r>
      <w:proofErr w:type="spellStart"/>
      <w:r>
        <w:t>wijsen</w:t>
      </w:r>
      <w:proofErr w:type="spellEnd"/>
      <w:r>
        <w:t xml:space="preserve">, in der heiliger </w:t>
      </w:r>
      <w:proofErr w:type="spellStart"/>
      <w:r>
        <w:t>scrift</w:t>
      </w:r>
      <w:proofErr w:type="spellEnd"/>
      <w:r>
        <w:t xml:space="preserve"> </w:t>
      </w:r>
      <w:proofErr w:type="spellStart"/>
      <w:r>
        <w:t>gegrundet</w:t>
      </w:r>
      <w:proofErr w:type="spellEnd"/>
      <w:r>
        <w:t xml:space="preserve"> </w:t>
      </w:r>
      <w:proofErr w:type="spellStart"/>
      <w:r>
        <w:t>zijn</w:t>
      </w:r>
      <w:proofErr w:type="spellEnd"/>
      <w:r>
        <w:t xml:space="preserve">, </w:t>
      </w:r>
      <w:proofErr w:type="spellStart"/>
      <w:r>
        <w:t>mogen</w:t>
      </w:r>
      <w:proofErr w:type="spellEnd"/>
      <w:r>
        <w:t xml:space="preserve"> </w:t>
      </w:r>
      <w:proofErr w:type="spellStart"/>
      <w:r>
        <w:t>wij</w:t>
      </w:r>
      <w:proofErr w:type="spellEnd"/>
      <w:r>
        <w:t xml:space="preserve"> die </w:t>
      </w:r>
      <w:proofErr w:type="spellStart"/>
      <w:r>
        <w:t>niet</w:t>
      </w:r>
      <w:proofErr w:type="spellEnd"/>
      <w:r>
        <w:t xml:space="preserve"> </w:t>
      </w:r>
      <w:proofErr w:type="spellStart"/>
      <w:r>
        <w:t>verswijgen</w:t>
      </w:r>
      <w:proofErr w:type="spellEnd"/>
      <w:r>
        <w:t xml:space="preserve">, so </w:t>
      </w:r>
      <w:proofErr w:type="spellStart"/>
      <w:r>
        <w:t>langhe</w:t>
      </w:r>
      <w:proofErr w:type="spellEnd"/>
      <w:r>
        <w:t xml:space="preserve"> </w:t>
      </w:r>
      <w:proofErr w:type="spellStart"/>
      <w:r>
        <w:t>onse</w:t>
      </w:r>
      <w:proofErr w:type="spellEnd"/>
      <w:r>
        <w:t xml:space="preserve"> </w:t>
      </w:r>
      <w:proofErr w:type="spellStart"/>
      <w:r>
        <w:t>scapen</w:t>
      </w:r>
      <w:proofErr w:type="spellEnd"/>
      <w:r>
        <w:t xml:space="preserve"> die stemme </w:t>
      </w:r>
      <w:proofErr w:type="spellStart"/>
      <w:r>
        <w:t>hoers</w:t>
      </w:r>
      <w:proofErr w:type="spellEnd"/>
      <w:r>
        <w:t xml:space="preserve"> rechten </w:t>
      </w:r>
      <w:proofErr w:type="spellStart"/>
      <w:r>
        <w:t>vaders</w:t>
      </w:r>
      <w:proofErr w:type="spellEnd"/>
      <w:r>
        <w:t xml:space="preserve"> Christi </w:t>
      </w:r>
      <w:proofErr w:type="spellStart"/>
      <w:r>
        <w:t>doer</w:t>
      </w:r>
      <w:proofErr w:type="spellEnd"/>
      <w:r>
        <w:t xml:space="preserve"> </w:t>
      </w:r>
      <w:proofErr w:type="spellStart"/>
      <w:r>
        <w:t>ons</w:t>
      </w:r>
      <w:proofErr w:type="spellEnd"/>
      <w:r>
        <w:t xml:space="preserve"> arme </w:t>
      </w:r>
      <w:proofErr w:type="spellStart"/>
      <w:r>
        <w:t>dienaren</w:t>
      </w:r>
      <w:proofErr w:type="spellEnd"/>
      <w:r>
        <w:t xml:space="preserve"> </w:t>
      </w:r>
      <w:proofErr w:type="spellStart"/>
      <w:r>
        <w:t>horen</w:t>
      </w:r>
      <w:proofErr w:type="spellEnd"/>
      <w:r>
        <w:t xml:space="preserve"> willen. In </w:t>
      </w:r>
      <w:proofErr w:type="spellStart"/>
      <w:r>
        <w:t>welcke</w:t>
      </w:r>
      <w:proofErr w:type="spellEnd"/>
      <w:r>
        <w:t xml:space="preserve"> </w:t>
      </w:r>
      <w:proofErr w:type="spellStart"/>
      <w:r>
        <w:t>sake</w:t>
      </w:r>
      <w:proofErr w:type="spellEnd"/>
      <w:r>
        <w:t xml:space="preserve"> </w:t>
      </w:r>
      <w:proofErr w:type="spellStart"/>
      <w:r>
        <w:t>wij</w:t>
      </w:r>
      <w:proofErr w:type="spellEnd"/>
      <w:r>
        <w:t xml:space="preserve"> </w:t>
      </w:r>
      <w:proofErr w:type="spellStart"/>
      <w:r>
        <w:t>moeten</w:t>
      </w:r>
      <w:proofErr w:type="spellEnd"/>
      <w:r>
        <w:t xml:space="preserve"> </w:t>
      </w:r>
      <w:proofErr w:type="spellStart"/>
      <w:r>
        <w:t>god</w:t>
      </w:r>
      <w:proofErr w:type="spellEnd"/>
      <w:r>
        <w:t xml:space="preserve"> </w:t>
      </w:r>
      <w:proofErr w:type="spellStart"/>
      <w:r>
        <w:t>meer</w:t>
      </w:r>
      <w:proofErr w:type="spellEnd"/>
      <w:r>
        <w:t xml:space="preserve"> </w:t>
      </w:r>
      <w:proofErr w:type="spellStart"/>
      <w:r>
        <w:t>dan</w:t>
      </w:r>
      <w:proofErr w:type="spellEnd"/>
      <w:r>
        <w:t xml:space="preserve"> die </w:t>
      </w:r>
      <w:proofErr w:type="spellStart"/>
      <w:r>
        <w:t>menscen</w:t>
      </w:r>
      <w:proofErr w:type="spellEnd"/>
      <w:r>
        <w:t xml:space="preserve"> </w:t>
      </w:r>
      <w:proofErr w:type="spellStart"/>
      <w:r>
        <w:t>gehoorsaem</w:t>
      </w:r>
      <w:proofErr w:type="spellEnd"/>
      <w:r>
        <w:t xml:space="preserve"> </w:t>
      </w:r>
      <w:proofErr w:type="spellStart"/>
      <w:r>
        <w:t>zijn.Ist</w:t>
      </w:r>
      <w:proofErr w:type="spellEnd"/>
      <w:r>
        <w:t xml:space="preserve"> </w:t>
      </w:r>
      <w:proofErr w:type="spellStart"/>
      <w:r>
        <w:t>sake</w:t>
      </w:r>
      <w:proofErr w:type="spellEnd"/>
      <w:r>
        <w:t xml:space="preserve"> dat </w:t>
      </w:r>
      <w:proofErr w:type="spellStart"/>
      <w:r>
        <w:t>enigen</w:t>
      </w:r>
      <w:proofErr w:type="spellEnd"/>
      <w:r>
        <w:t xml:space="preserve"> in </w:t>
      </w:r>
      <w:proofErr w:type="spellStart"/>
      <w:r>
        <w:t>sommighen</w:t>
      </w:r>
      <w:proofErr w:type="spellEnd"/>
      <w:r>
        <w:t xml:space="preserve"> </w:t>
      </w:r>
      <w:proofErr w:type="spellStart"/>
      <w:r>
        <w:t>spraken</w:t>
      </w:r>
      <w:proofErr w:type="spellEnd"/>
      <w:r>
        <w:t xml:space="preserve"> der </w:t>
      </w:r>
      <w:proofErr w:type="spellStart"/>
      <w:r>
        <w:t>scrift</w:t>
      </w:r>
      <w:proofErr w:type="spellEnd"/>
      <w:r>
        <w:t xml:space="preserve"> </w:t>
      </w:r>
      <w:proofErr w:type="spellStart"/>
      <w:r>
        <w:t>een</w:t>
      </w:r>
      <w:proofErr w:type="spellEnd"/>
      <w:r>
        <w:t xml:space="preserve"> ander verstand </w:t>
      </w:r>
      <w:proofErr w:type="spellStart"/>
      <w:r>
        <w:t>hebben</w:t>
      </w:r>
      <w:proofErr w:type="spellEnd"/>
      <w:r>
        <w:t xml:space="preserve">, oft </w:t>
      </w:r>
      <w:proofErr w:type="spellStart"/>
      <w:r>
        <w:t>ooc</w:t>
      </w:r>
      <w:proofErr w:type="spellEnd"/>
      <w:r>
        <w:t xml:space="preserve"> </w:t>
      </w:r>
      <w:proofErr w:type="spellStart"/>
      <w:r>
        <w:t>dwalerij</w:t>
      </w:r>
      <w:proofErr w:type="spellEnd"/>
      <w:r>
        <w:rPr>
          <w:rStyle w:val="Endnotenzeichen"/>
        </w:rPr>
        <w:endnoteReference w:id="12"/>
      </w:r>
      <w:r>
        <w:t xml:space="preserve"> ende </w:t>
      </w:r>
      <w:proofErr w:type="spellStart"/>
      <w:r>
        <w:t>valsch</w:t>
      </w:r>
      <w:proofErr w:type="spellEnd"/>
      <w:r>
        <w:t xml:space="preserve"> </w:t>
      </w:r>
      <w:proofErr w:type="spellStart"/>
      <w:r>
        <w:t>waer</w:t>
      </w:r>
      <w:proofErr w:type="spellEnd"/>
      <w:r>
        <w:t xml:space="preserve">, </w:t>
      </w:r>
      <w:proofErr w:type="spellStart"/>
      <w:r>
        <w:t>dan</w:t>
      </w:r>
      <w:proofErr w:type="spellEnd"/>
      <w:r>
        <w:t xml:space="preserve"> </w:t>
      </w:r>
      <w:proofErr w:type="spellStart"/>
      <w:r>
        <w:t>wij</w:t>
      </w:r>
      <w:proofErr w:type="spellEnd"/>
      <w:r>
        <w:t xml:space="preserve"> </w:t>
      </w:r>
      <w:proofErr w:type="spellStart"/>
      <w:r>
        <w:t>hebben</w:t>
      </w:r>
      <w:proofErr w:type="spellEnd"/>
      <w:r>
        <w:t xml:space="preserve">, die </w:t>
      </w:r>
      <w:proofErr w:type="spellStart"/>
      <w:r>
        <w:t>moghen</w:t>
      </w:r>
      <w:proofErr w:type="spellEnd"/>
      <w:r>
        <w:t xml:space="preserve"> ende willen </w:t>
      </w:r>
      <w:proofErr w:type="spellStart"/>
      <w:r>
        <w:t>wij</w:t>
      </w:r>
      <w:proofErr w:type="spellEnd"/>
      <w:r>
        <w:t xml:space="preserve"> </w:t>
      </w:r>
      <w:proofErr w:type="spellStart"/>
      <w:r>
        <w:t>niet</w:t>
      </w:r>
      <w:proofErr w:type="spellEnd"/>
      <w:r>
        <w:t xml:space="preserve"> </w:t>
      </w:r>
      <w:proofErr w:type="spellStart"/>
      <w:r>
        <w:t>verdoemen</w:t>
      </w:r>
      <w:proofErr w:type="spellEnd"/>
      <w:r>
        <w:t xml:space="preserve"> als </w:t>
      </w:r>
      <w:proofErr w:type="spellStart"/>
      <w:r>
        <w:t>onchristen</w:t>
      </w:r>
      <w:proofErr w:type="spellEnd"/>
      <w:r>
        <w:t xml:space="preserve">, </w:t>
      </w:r>
      <w:proofErr w:type="spellStart"/>
      <w:r>
        <w:t>ketters</w:t>
      </w:r>
      <w:proofErr w:type="spellEnd"/>
      <w:r>
        <w:t xml:space="preserve"> ende </w:t>
      </w:r>
      <w:proofErr w:type="spellStart"/>
      <w:r>
        <w:t>verleyders</w:t>
      </w:r>
      <w:proofErr w:type="spellEnd"/>
      <w:r>
        <w:t xml:space="preserve">, so </w:t>
      </w:r>
      <w:proofErr w:type="spellStart"/>
      <w:r>
        <w:t>veer</w:t>
      </w:r>
      <w:proofErr w:type="spellEnd"/>
      <w:r>
        <w:t xml:space="preserve"> si </w:t>
      </w:r>
      <w:proofErr w:type="spellStart"/>
      <w:r>
        <w:t>niet</w:t>
      </w:r>
      <w:proofErr w:type="spellEnd"/>
      <w:r>
        <w:t xml:space="preserve"> </w:t>
      </w:r>
      <w:proofErr w:type="spellStart"/>
      <w:r>
        <w:t>doer</w:t>
      </w:r>
      <w:proofErr w:type="spellEnd"/>
      <w:r>
        <w:t xml:space="preserve"> </w:t>
      </w:r>
      <w:proofErr w:type="spellStart"/>
      <w:r>
        <w:t>haer</w:t>
      </w:r>
      <w:proofErr w:type="spellEnd"/>
      <w:r>
        <w:t xml:space="preserve"> </w:t>
      </w:r>
      <w:proofErr w:type="spellStart"/>
      <w:r>
        <w:t>verstant</w:t>
      </w:r>
      <w:proofErr w:type="spellEnd"/>
      <w:r>
        <w:t xml:space="preserve"> </w:t>
      </w:r>
      <w:proofErr w:type="spellStart"/>
      <w:r>
        <w:t>unde</w:t>
      </w:r>
      <w:proofErr w:type="spellEnd"/>
      <w:r>
        <w:t xml:space="preserve"> </w:t>
      </w:r>
      <w:proofErr w:type="spellStart"/>
      <w:r>
        <w:t>lere</w:t>
      </w:r>
      <w:proofErr w:type="spellEnd"/>
      <w:r>
        <w:t xml:space="preserve"> van Christo den </w:t>
      </w:r>
      <w:proofErr w:type="spellStart"/>
      <w:r>
        <w:t>enigen</w:t>
      </w:r>
      <w:proofErr w:type="spellEnd"/>
      <w:r>
        <w:t xml:space="preserve"> rechten </w:t>
      </w:r>
      <w:proofErr w:type="spellStart"/>
      <w:r>
        <w:t>middelaer</w:t>
      </w:r>
      <w:proofErr w:type="spellEnd"/>
      <w:r>
        <w:t xml:space="preserve"> </w:t>
      </w:r>
      <w:proofErr w:type="spellStart"/>
      <w:r>
        <w:t>voeren</w:t>
      </w:r>
      <w:proofErr w:type="spellEnd"/>
      <w:r>
        <w:t xml:space="preserve"> oft </w:t>
      </w:r>
      <w:proofErr w:type="spellStart"/>
      <w:r>
        <w:t>leyden</w:t>
      </w:r>
      <w:proofErr w:type="spellEnd"/>
      <w:r>
        <w:t xml:space="preserve"> tot anderen </w:t>
      </w:r>
      <w:proofErr w:type="spellStart"/>
      <w:r>
        <w:t>wercken</w:t>
      </w:r>
      <w:proofErr w:type="spellEnd"/>
      <w:r>
        <w:t xml:space="preserve"> ende </w:t>
      </w:r>
      <w:proofErr w:type="spellStart"/>
      <w:r>
        <w:t>dinghen</w:t>
      </w:r>
      <w:proofErr w:type="spellEnd"/>
      <w:r>
        <w:t xml:space="preserve"> als </w:t>
      </w:r>
      <w:proofErr w:type="spellStart"/>
      <w:r>
        <w:t>ooc</w:t>
      </w:r>
      <w:proofErr w:type="spellEnd"/>
      <w:r>
        <w:t xml:space="preserve"> van </w:t>
      </w:r>
      <w:proofErr w:type="spellStart"/>
      <w:r>
        <w:t>noode</w:t>
      </w:r>
      <w:proofErr w:type="spellEnd"/>
      <w:r>
        <w:t xml:space="preserve"> ende </w:t>
      </w:r>
      <w:proofErr w:type="spellStart"/>
      <w:r>
        <w:t>profitelic</w:t>
      </w:r>
      <w:proofErr w:type="spellEnd"/>
      <w:r>
        <w:t xml:space="preserve"> </w:t>
      </w:r>
      <w:proofErr w:type="spellStart"/>
      <w:r>
        <w:t>totter</w:t>
      </w:r>
      <w:proofErr w:type="spellEnd"/>
      <w:r>
        <w:t xml:space="preserve"> </w:t>
      </w:r>
      <w:proofErr w:type="spellStart"/>
      <w:r>
        <w:t>rechtvaerdicheyt</w:t>
      </w:r>
      <w:proofErr w:type="spellEnd"/>
      <w:r>
        <w:t xml:space="preserve"> ende </w:t>
      </w:r>
      <w:proofErr w:type="spellStart"/>
      <w:r>
        <w:t>salicheit</w:t>
      </w:r>
      <w:proofErr w:type="spellEnd"/>
      <w:r>
        <w:t xml:space="preserve">, </w:t>
      </w:r>
      <w:proofErr w:type="spellStart"/>
      <w:r>
        <w:t>dan</w:t>
      </w:r>
      <w:proofErr w:type="spellEnd"/>
      <w:r>
        <w:t xml:space="preserve"> mit uns </w:t>
      </w:r>
      <w:proofErr w:type="spellStart"/>
      <w:r>
        <w:t>thostaen</w:t>
      </w:r>
      <w:proofErr w:type="spellEnd"/>
      <w:r>
        <w:t xml:space="preserve"> dat Christus </w:t>
      </w:r>
      <w:proofErr w:type="spellStart"/>
      <w:r>
        <w:t>selve</w:t>
      </w:r>
      <w:proofErr w:type="spellEnd"/>
      <w:r>
        <w:t xml:space="preserve"> de </w:t>
      </w:r>
      <w:proofErr w:type="spellStart"/>
      <w:r>
        <w:t>enige</w:t>
      </w:r>
      <w:proofErr w:type="spellEnd"/>
      <w:r>
        <w:t xml:space="preserve"> </w:t>
      </w:r>
      <w:proofErr w:type="spellStart"/>
      <w:r>
        <w:t>heere</w:t>
      </w:r>
      <w:proofErr w:type="spellEnd"/>
      <w:r>
        <w:t xml:space="preserve">, </w:t>
      </w:r>
      <w:proofErr w:type="spellStart"/>
      <w:r>
        <w:t>rechtvaerdicheit</w:t>
      </w:r>
      <w:proofErr w:type="spellEnd"/>
      <w:r>
        <w:t xml:space="preserve"> </w:t>
      </w:r>
      <w:proofErr w:type="spellStart"/>
      <w:r>
        <w:t>unde</w:t>
      </w:r>
      <w:proofErr w:type="spellEnd"/>
      <w:r>
        <w:t xml:space="preserve"> </w:t>
      </w:r>
      <w:proofErr w:type="spellStart"/>
      <w:r>
        <w:t>salicheit</w:t>
      </w:r>
      <w:proofErr w:type="spellEnd"/>
      <w:r>
        <w:t xml:space="preserve"> </w:t>
      </w:r>
      <w:proofErr w:type="spellStart"/>
      <w:r>
        <w:t>is</w:t>
      </w:r>
      <w:proofErr w:type="spellEnd"/>
      <w:r>
        <w:t xml:space="preserve"> </w:t>
      </w:r>
      <w:proofErr w:type="spellStart"/>
      <w:r>
        <w:t>alder</w:t>
      </w:r>
      <w:proofErr w:type="spellEnd"/>
      <w:r>
        <w:t xml:space="preserve"> </w:t>
      </w:r>
      <w:proofErr w:type="spellStart"/>
      <w:r>
        <w:t>utvercoren</w:t>
      </w:r>
      <w:proofErr w:type="spellEnd"/>
      <w:r>
        <w:t xml:space="preserve"> </w:t>
      </w:r>
      <w:proofErr w:type="spellStart"/>
      <w:r>
        <w:t>kinderen</w:t>
      </w:r>
      <w:proofErr w:type="spellEnd"/>
      <w:r>
        <w:t xml:space="preserve"> </w:t>
      </w:r>
      <w:proofErr w:type="spellStart"/>
      <w:r>
        <w:t>gods</w:t>
      </w:r>
      <w:proofErr w:type="spellEnd"/>
      <w:r>
        <w:t xml:space="preserve">. </w:t>
      </w:r>
    </w:p>
    <w:p w14:paraId="7D419EC7" w14:textId="77777777" w:rsidR="000B41AB" w:rsidRDefault="000B41AB" w:rsidP="000B41AB">
      <w:pPr>
        <w:pStyle w:val="StandardWeb"/>
      </w:pPr>
      <w:r>
        <w:t xml:space="preserve">Willen sie </w:t>
      </w:r>
      <w:proofErr w:type="spellStart"/>
      <w:r>
        <w:t>dan</w:t>
      </w:r>
      <w:proofErr w:type="spellEnd"/>
      <w:r>
        <w:t xml:space="preserve"> noch </w:t>
      </w:r>
      <w:proofErr w:type="spellStart"/>
      <w:r>
        <w:t>ons</w:t>
      </w:r>
      <w:proofErr w:type="spellEnd"/>
      <w:r>
        <w:t xml:space="preserve"> </w:t>
      </w:r>
      <w:proofErr w:type="spellStart"/>
      <w:r>
        <w:t>om</w:t>
      </w:r>
      <w:proofErr w:type="spellEnd"/>
      <w:r>
        <w:t xml:space="preserve"> </w:t>
      </w:r>
      <w:proofErr w:type="spellStart"/>
      <w:r>
        <w:t>ons</w:t>
      </w:r>
      <w:proofErr w:type="spellEnd"/>
      <w:r>
        <w:t xml:space="preserve"> </w:t>
      </w:r>
      <w:proofErr w:type="spellStart"/>
      <w:r>
        <w:t>verstandes</w:t>
      </w:r>
      <w:proofErr w:type="spellEnd"/>
      <w:r>
        <w:t xml:space="preserve"> </w:t>
      </w:r>
      <w:proofErr w:type="spellStart"/>
      <w:r>
        <w:t>wille</w:t>
      </w:r>
      <w:proofErr w:type="spellEnd"/>
      <w:r>
        <w:t xml:space="preserve"> </w:t>
      </w:r>
      <w:proofErr w:type="spellStart"/>
      <w:r>
        <w:t>nyet</w:t>
      </w:r>
      <w:proofErr w:type="spellEnd"/>
      <w:r>
        <w:t xml:space="preserve"> </w:t>
      </w:r>
      <w:proofErr w:type="spellStart"/>
      <w:r>
        <w:t>te</w:t>
      </w:r>
      <w:proofErr w:type="spellEnd"/>
      <w:r>
        <w:t xml:space="preserve"> min </w:t>
      </w:r>
      <w:proofErr w:type="spellStart"/>
      <w:r>
        <w:t>verdomen</w:t>
      </w:r>
      <w:proofErr w:type="spellEnd"/>
      <w:r>
        <w:t xml:space="preserve"> als </w:t>
      </w:r>
      <w:proofErr w:type="spellStart"/>
      <w:r>
        <w:t>onchristen</w:t>
      </w:r>
      <w:proofErr w:type="spellEnd"/>
      <w:r>
        <w:t xml:space="preserve">, </w:t>
      </w:r>
      <w:proofErr w:type="spellStart"/>
      <w:r>
        <w:t>ketters</w:t>
      </w:r>
      <w:proofErr w:type="spellEnd"/>
      <w:r>
        <w:t xml:space="preserve"> ende </w:t>
      </w:r>
      <w:proofErr w:type="spellStart"/>
      <w:r>
        <w:t>verleyders</w:t>
      </w:r>
      <w:proofErr w:type="spellEnd"/>
      <w:r>
        <w:t xml:space="preserve">, willen </w:t>
      </w:r>
      <w:proofErr w:type="spellStart"/>
      <w:r>
        <w:t>wij</w:t>
      </w:r>
      <w:proofErr w:type="spellEnd"/>
      <w:r>
        <w:t xml:space="preserve"> </w:t>
      </w:r>
      <w:proofErr w:type="spellStart"/>
      <w:r>
        <w:t>ons</w:t>
      </w:r>
      <w:proofErr w:type="spellEnd"/>
      <w:r>
        <w:t xml:space="preserve"> </w:t>
      </w:r>
      <w:proofErr w:type="spellStart"/>
      <w:r>
        <w:t>verbliden</w:t>
      </w:r>
      <w:proofErr w:type="spellEnd"/>
      <w:r>
        <w:t xml:space="preserve"> ende </w:t>
      </w:r>
      <w:proofErr w:type="spellStart"/>
      <w:r>
        <w:t>god</w:t>
      </w:r>
      <w:proofErr w:type="spellEnd"/>
      <w:r>
        <w:t xml:space="preserve"> </w:t>
      </w:r>
      <w:proofErr w:type="spellStart"/>
      <w:r>
        <w:t>dancken</w:t>
      </w:r>
      <w:proofErr w:type="spellEnd"/>
      <w:r>
        <w:t xml:space="preserve">, dat an den </w:t>
      </w:r>
      <w:proofErr w:type="spellStart"/>
      <w:r>
        <w:t>iungesten</w:t>
      </w:r>
      <w:proofErr w:type="spellEnd"/>
      <w:r>
        <w:t xml:space="preserve"> </w:t>
      </w:r>
      <w:proofErr w:type="spellStart"/>
      <w:r>
        <w:t>dach</w:t>
      </w:r>
      <w:proofErr w:type="spellEnd"/>
      <w:r>
        <w:t xml:space="preserve"> </w:t>
      </w:r>
      <w:proofErr w:type="spellStart"/>
      <w:r>
        <w:t>niet</w:t>
      </w:r>
      <w:proofErr w:type="spellEnd"/>
      <w:r>
        <w:t xml:space="preserve"> sie </w:t>
      </w:r>
      <w:proofErr w:type="spellStart"/>
      <w:r>
        <w:t>voer</w:t>
      </w:r>
      <w:proofErr w:type="spellEnd"/>
      <w:r>
        <w:t xml:space="preserve"> Christus, </w:t>
      </w:r>
      <w:proofErr w:type="spellStart"/>
      <w:r>
        <w:t>op</w:t>
      </w:r>
      <w:proofErr w:type="spellEnd"/>
      <w:r>
        <w:t xml:space="preserve"> </w:t>
      </w:r>
      <w:proofErr w:type="spellStart"/>
      <w:r>
        <w:t>welcken</w:t>
      </w:r>
      <w:proofErr w:type="spellEnd"/>
      <w:r>
        <w:t xml:space="preserve">, so </w:t>
      </w:r>
      <w:proofErr w:type="spellStart"/>
      <w:r>
        <w:t>veel</w:t>
      </w:r>
      <w:proofErr w:type="spellEnd"/>
      <w:r>
        <w:t xml:space="preserve"> der </w:t>
      </w:r>
      <w:proofErr w:type="spellStart"/>
      <w:r>
        <w:t>salicheit</w:t>
      </w:r>
      <w:proofErr w:type="spellEnd"/>
      <w:r>
        <w:t xml:space="preserve"> </w:t>
      </w:r>
      <w:proofErr w:type="spellStart"/>
      <w:r>
        <w:t>angaet</w:t>
      </w:r>
      <w:proofErr w:type="spellEnd"/>
      <w:r>
        <w:t xml:space="preserve">, </w:t>
      </w:r>
      <w:proofErr w:type="spellStart"/>
      <w:r>
        <w:t>wij</w:t>
      </w:r>
      <w:proofErr w:type="spellEnd"/>
      <w:r>
        <w:t xml:space="preserve"> die </w:t>
      </w:r>
      <w:proofErr w:type="spellStart"/>
      <w:r>
        <w:t>scrift</w:t>
      </w:r>
      <w:proofErr w:type="spellEnd"/>
      <w:r>
        <w:t xml:space="preserve"> </w:t>
      </w:r>
      <w:proofErr w:type="spellStart"/>
      <w:r>
        <w:t>hebben</w:t>
      </w:r>
      <w:proofErr w:type="spellEnd"/>
      <w:r>
        <w:t xml:space="preserve"> </w:t>
      </w:r>
      <w:proofErr w:type="spellStart"/>
      <w:r>
        <w:t>bedudet</w:t>
      </w:r>
      <w:proofErr w:type="spellEnd"/>
      <w:r>
        <w:t xml:space="preserve"> ende den </w:t>
      </w:r>
      <w:proofErr w:type="spellStart"/>
      <w:r>
        <w:t>menscen</w:t>
      </w:r>
      <w:proofErr w:type="spellEnd"/>
      <w:r>
        <w:t xml:space="preserve"> </w:t>
      </w:r>
      <w:proofErr w:type="spellStart"/>
      <w:r>
        <w:t>gheleit</w:t>
      </w:r>
      <w:proofErr w:type="spellEnd"/>
      <w:r>
        <w:t xml:space="preserve">, </w:t>
      </w:r>
      <w:proofErr w:type="spellStart"/>
      <w:r>
        <w:t>onse</w:t>
      </w:r>
      <w:proofErr w:type="spellEnd"/>
      <w:r>
        <w:t xml:space="preserve"> rechter </w:t>
      </w:r>
      <w:proofErr w:type="spellStart"/>
      <w:r>
        <w:t>zijn</w:t>
      </w:r>
      <w:proofErr w:type="spellEnd"/>
      <w:r>
        <w:t xml:space="preserve"> </w:t>
      </w:r>
      <w:proofErr w:type="spellStart"/>
      <w:r>
        <w:t>sal</w:t>
      </w:r>
      <w:proofErr w:type="spellEnd"/>
      <w:r>
        <w:t xml:space="preserve">. </w:t>
      </w:r>
    </w:p>
    <w:p w14:paraId="59752F47" w14:textId="77777777" w:rsidR="000B41AB" w:rsidRDefault="000B41AB" w:rsidP="000B41AB">
      <w:pPr>
        <w:pStyle w:val="StandardWeb"/>
      </w:pPr>
      <w:proofErr w:type="spellStart"/>
      <w:r>
        <w:t>Oerdeelt</w:t>
      </w:r>
      <w:proofErr w:type="spellEnd"/>
      <w:r>
        <w:t xml:space="preserve"> na den rechte </w:t>
      </w:r>
      <w:proofErr w:type="spellStart"/>
      <w:r>
        <w:t>snoer</w:t>
      </w:r>
      <w:proofErr w:type="spellEnd"/>
      <w:r>
        <w:t xml:space="preserve"> der </w:t>
      </w:r>
      <w:proofErr w:type="spellStart"/>
      <w:r>
        <w:t>scrift</w:t>
      </w:r>
      <w:proofErr w:type="spellEnd"/>
      <w:r>
        <w:t xml:space="preserve">, des </w:t>
      </w:r>
      <w:proofErr w:type="spellStart"/>
      <w:r>
        <w:t>geloves</w:t>
      </w:r>
      <w:proofErr w:type="spellEnd"/>
      <w:r>
        <w:t xml:space="preserve"> ende des </w:t>
      </w:r>
      <w:proofErr w:type="spellStart"/>
      <w:r>
        <w:t>geestes</w:t>
      </w:r>
      <w:proofErr w:type="spellEnd"/>
      <w:r>
        <w:t xml:space="preserve">. 1. Cor. 14, </w:t>
      </w:r>
      <w:r>
        <w:rPr>
          <w:rStyle w:val="HTMLCode"/>
        </w:rPr>
        <w:t xml:space="preserve">29. </w:t>
      </w:r>
      <w:r>
        <w:t xml:space="preserve">Rom. 12, </w:t>
      </w:r>
      <w:r>
        <w:rPr>
          <w:rStyle w:val="HTMLCode"/>
        </w:rPr>
        <w:t>7.</w:t>
      </w:r>
      <w:r>
        <w:t xml:space="preserve"> 1. Johan. 4, </w:t>
      </w:r>
      <w:r>
        <w:rPr>
          <w:rStyle w:val="HTMLCode"/>
        </w:rPr>
        <w:t>1. 6.</w:t>
      </w:r>
      <w:r>
        <w:t xml:space="preserve"> </w:t>
      </w:r>
    </w:p>
    <w:p w14:paraId="7FA3A1B6" w14:textId="77777777" w:rsidR="000B41AB" w:rsidRDefault="000B41AB" w:rsidP="000B41AB">
      <w:pPr>
        <w:pStyle w:val="StandardWeb"/>
      </w:pPr>
      <w:r>
        <w:t xml:space="preserve">Men mach an </w:t>
      </w:r>
      <w:proofErr w:type="spellStart"/>
      <w:r>
        <w:t>veel</w:t>
      </w:r>
      <w:proofErr w:type="spellEnd"/>
      <w:r>
        <w:t xml:space="preserve"> </w:t>
      </w:r>
      <w:proofErr w:type="spellStart"/>
      <w:r>
        <w:t>stedden</w:t>
      </w:r>
      <w:proofErr w:type="spellEnd"/>
      <w:r>
        <w:t xml:space="preserve">, </w:t>
      </w:r>
      <w:proofErr w:type="spellStart"/>
      <w:r>
        <w:t>orden</w:t>
      </w:r>
      <w:proofErr w:type="spellEnd"/>
      <w:r>
        <w:t xml:space="preserve"> ende </w:t>
      </w:r>
      <w:proofErr w:type="spellStart"/>
      <w:r>
        <w:t>spraken</w:t>
      </w:r>
      <w:proofErr w:type="spellEnd"/>
      <w:r>
        <w:t xml:space="preserve"> der </w:t>
      </w:r>
      <w:proofErr w:type="spellStart"/>
      <w:r>
        <w:t>scrift</w:t>
      </w:r>
      <w:proofErr w:type="spellEnd"/>
      <w:r>
        <w:t xml:space="preserve"> </w:t>
      </w:r>
      <w:proofErr w:type="spellStart"/>
      <w:r>
        <w:t>feylen</w:t>
      </w:r>
      <w:proofErr w:type="spellEnd"/>
      <w:r>
        <w:t xml:space="preserve"> die rechte </w:t>
      </w:r>
      <w:proofErr w:type="spellStart"/>
      <w:r>
        <w:t>meeninge</w:t>
      </w:r>
      <w:proofErr w:type="spellEnd"/>
      <w:r>
        <w:t xml:space="preserve"> des </w:t>
      </w:r>
      <w:proofErr w:type="spellStart"/>
      <w:r>
        <w:t>heilighen</w:t>
      </w:r>
      <w:proofErr w:type="spellEnd"/>
      <w:r>
        <w:t xml:space="preserve"> </w:t>
      </w:r>
      <w:proofErr w:type="spellStart"/>
      <w:r>
        <w:t>geestes</w:t>
      </w:r>
      <w:proofErr w:type="spellEnd"/>
      <w:r>
        <w:t xml:space="preserve"> </w:t>
      </w:r>
      <w:proofErr w:type="spellStart"/>
      <w:r>
        <w:t>ut</w:t>
      </w:r>
      <w:proofErr w:type="spellEnd"/>
      <w:r>
        <w:t xml:space="preserve"> </w:t>
      </w:r>
      <w:proofErr w:type="spellStart"/>
      <w:r>
        <w:t>onwetenheyt</w:t>
      </w:r>
      <w:proofErr w:type="spellEnd"/>
      <w:r>
        <w:t xml:space="preserve">, </w:t>
      </w:r>
      <w:proofErr w:type="spellStart"/>
      <w:r>
        <w:t>datmen</w:t>
      </w:r>
      <w:proofErr w:type="spellEnd"/>
      <w:r>
        <w:t xml:space="preserve"> </w:t>
      </w:r>
      <w:proofErr w:type="spellStart"/>
      <w:r>
        <w:t>daer</w:t>
      </w:r>
      <w:proofErr w:type="spellEnd"/>
      <w:r>
        <w:t xml:space="preserve"> </w:t>
      </w:r>
      <w:proofErr w:type="spellStart"/>
      <w:r>
        <w:t>omme</w:t>
      </w:r>
      <w:proofErr w:type="spellEnd"/>
      <w:r>
        <w:t xml:space="preserve"> die </w:t>
      </w:r>
      <w:proofErr w:type="spellStart"/>
      <w:r>
        <w:t>hoeft</w:t>
      </w:r>
      <w:proofErr w:type="spellEnd"/>
      <w:r>
        <w:t xml:space="preserve"> summe, </w:t>
      </w:r>
      <w:proofErr w:type="spellStart"/>
      <w:r>
        <w:t>welcke</w:t>
      </w:r>
      <w:proofErr w:type="spellEnd"/>
      <w:r>
        <w:t xml:space="preserve"> </w:t>
      </w:r>
      <w:proofErr w:type="spellStart"/>
      <w:r>
        <w:t>is</w:t>
      </w:r>
      <w:proofErr w:type="spellEnd"/>
      <w:r>
        <w:t xml:space="preserve"> Christus ende die </w:t>
      </w:r>
      <w:proofErr w:type="spellStart"/>
      <w:r>
        <w:t>gelove</w:t>
      </w:r>
      <w:proofErr w:type="spellEnd"/>
      <w:r>
        <w:t xml:space="preserve"> an </w:t>
      </w:r>
      <w:proofErr w:type="spellStart"/>
      <w:r>
        <w:t>hen</w:t>
      </w:r>
      <w:proofErr w:type="spellEnd"/>
      <w:r>
        <w:t xml:space="preserve"> </w:t>
      </w:r>
      <w:proofErr w:type="spellStart"/>
      <w:r>
        <w:t>niet</w:t>
      </w:r>
      <w:proofErr w:type="spellEnd"/>
      <w:r>
        <w:t xml:space="preserve"> </w:t>
      </w:r>
      <w:proofErr w:type="spellStart"/>
      <w:r>
        <w:t>feyle</w:t>
      </w:r>
      <w:proofErr w:type="spellEnd"/>
      <w:r>
        <w:t xml:space="preserve">, noch der </w:t>
      </w:r>
      <w:proofErr w:type="spellStart"/>
      <w:r>
        <w:t>selve</w:t>
      </w:r>
      <w:proofErr w:type="spellEnd"/>
      <w:r>
        <w:t xml:space="preserve"> </w:t>
      </w:r>
      <w:proofErr w:type="spellStart"/>
      <w:r>
        <w:t>leel</w:t>
      </w:r>
      <w:proofErr w:type="spellEnd"/>
      <w:r>
        <w:t xml:space="preserve"> verloren </w:t>
      </w:r>
      <w:proofErr w:type="spellStart"/>
      <w:r>
        <w:t>hebbe</w:t>
      </w:r>
      <w:proofErr w:type="spellEnd"/>
      <w:r>
        <w:t xml:space="preserve">. </w:t>
      </w:r>
      <w:proofErr w:type="spellStart"/>
      <w:r>
        <w:t>1.Cor</w:t>
      </w:r>
      <w:proofErr w:type="spellEnd"/>
      <w:r>
        <w:t xml:space="preserve">. 13, 9. 12: </w:t>
      </w:r>
      <w:proofErr w:type="spellStart"/>
      <w:r>
        <w:t>Onse</w:t>
      </w:r>
      <w:proofErr w:type="spellEnd"/>
      <w:r>
        <w:t xml:space="preserve"> </w:t>
      </w:r>
      <w:proofErr w:type="spellStart"/>
      <w:r>
        <w:t>kennisse</w:t>
      </w:r>
      <w:proofErr w:type="spellEnd"/>
      <w:r>
        <w:t xml:space="preserve"> ende </w:t>
      </w:r>
      <w:proofErr w:type="spellStart"/>
      <w:r>
        <w:t>prophecie</w:t>
      </w:r>
      <w:proofErr w:type="spellEnd"/>
      <w:r>
        <w:t xml:space="preserve"> </w:t>
      </w:r>
      <w:proofErr w:type="spellStart"/>
      <w:r>
        <w:t>is</w:t>
      </w:r>
      <w:proofErr w:type="spellEnd"/>
      <w:r>
        <w:t xml:space="preserve"> </w:t>
      </w:r>
      <w:proofErr w:type="spellStart"/>
      <w:r>
        <w:t>stuc</w:t>
      </w:r>
      <w:proofErr w:type="spellEnd"/>
      <w:r>
        <w:t xml:space="preserve"> </w:t>
      </w:r>
      <w:proofErr w:type="spellStart"/>
      <w:r>
        <w:t>werc</w:t>
      </w:r>
      <w:proofErr w:type="spellEnd"/>
      <w:r>
        <w:t xml:space="preserve">, </w:t>
      </w:r>
      <w:proofErr w:type="spellStart"/>
      <w:r>
        <w:t>daer</w:t>
      </w:r>
      <w:proofErr w:type="spellEnd"/>
      <w:r>
        <w:t xml:space="preserve"> inne </w:t>
      </w:r>
      <w:proofErr w:type="spellStart"/>
      <w:r>
        <w:t>moghen</w:t>
      </w:r>
      <w:proofErr w:type="spellEnd"/>
      <w:r>
        <w:t xml:space="preserve"> </w:t>
      </w:r>
      <w:proofErr w:type="spellStart"/>
      <w:r>
        <w:t>wij</w:t>
      </w:r>
      <w:proofErr w:type="spellEnd"/>
      <w:r>
        <w:t xml:space="preserve"> van </w:t>
      </w:r>
      <w:proofErr w:type="spellStart"/>
      <w:r>
        <w:t>dage</w:t>
      </w:r>
      <w:proofErr w:type="spellEnd"/>
      <w:r>
        <w:t xml:space="preserve"> </w:t>
      </w:r>
      <w:proofErr w:type="spellStart"/>
      <w:r>
        <w:t>toe</w:t>
      </w:r>
      <w:proofErr w:type="spellEnd"/>
      <w:r>
        <w:t xml:space="preserve"> </w:t>
      </w:r>
      <w:proofErr w:type="spellStart"/>
      <w:r>
        <w:t>dage</w:t>
      </w:r>
      <w:proofErr w:type="spellEnd"/>
      <w:r>
        <w:t xml:space="preserve"> </w:t>
      </w:r>
      <w:proofErr w:type="spellStart"/>
      <w:r>
        <w:t>toenemen</w:t>
      </w:r>
      <w:proofErr w:type="spellEnd"/>
      <w:r>
        <w:t xml:space="preserve">. </w:t>
      </w:r>
      <w:proofErr w:type="spellStart"/>
      <w:r>
        <w:t>Collo</w:t>
      </w:r>
      <w:proofErr w:type="spellEnd"/>
      <w:r>
        <w:t xml:space="preserve">. 1, </w:t>
      </w:r>
      <w:r>
        <w:rPr>
          <w:rStyle w:val="HTMLCode"/>
        </w:rPr>
        <w:t>9.</w:t>
      </w:r>
      <w:r>
        <w:t xml:space="preserve"> </w:t>
      </w:r>
      <w:proofErr w:type="spellStart"/>
      <w:r>
        <w:t>Ephe</w:t>
      </w:r>
      <w:proofErr w:type="spellEnd"/>
      <w:r>
        <w:t>. 1,</w:t>
      </w:r>
      <w:r>
        <w:rPr>
          <w:rStyle w:val="HTMLCode"/>
        </w:rPr>
        <w:t xml:space="preserve"> 17 f.</w:t>
      </w:r>
      <w:r>
        <w:t xml:space="preserve"> Actu. 15, </w:t>
      </w:r>
      <w:r>
        <w:rPr>
          <w:rStyle w:val="HTMLCode"/>
        </w:rPr>
        <w:t>32. 41.</w:t>
      </w:r>
      <w:r>
        <w:t xml:space="preserve"> </w:t>
      </w:r>
    </w:p>
    <w:p w14:paraId="2D6EFAFF" w14:textId="77777777" w:rsidR="0022039F" w:rsidRDefault="0022039F" w:rsidP="0022039F"/>
    <w:p w14:paraId="159FD0B8" w14:textId="77777777" w:rsidR="00D5498D" w:rsidRPr="00D5498D" w:rsidRDefault="007166CE" w:rsidP="008E63BE">
      <w:pPr>
        <w:pStyle w:val="berschrift1"/>
      </w:pPr>
      <w:r>
        <w:br w:type="page"/>
      </w:r>
      <w:r w:rsidR="00D5498D" w:rsidRPr="00D5498D">
        <w:t>Quellen:</w:t>
      </w:r>
    </w:p>
    <w:p w14:paraId="2F16F2A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E67689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023B7E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553E7D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EF2472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F9F700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29917A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62E39F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67284B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259F4A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00AE5B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D1C32F1"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2DDB12A1"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2465EC" w14:textId="77777777" w:rsidR="00A70BED" w:rsidRDefault="00A70BED" w:rsidP="000B41AB">
      <w:pPr>
        <w:spacing w:after="0" w:line="240" w:lineRule="auto"/>
      </w:pPr>
      <w:r>
        <w:separator/>
      </w:r>
    </w:p>
  </w:endnote>
  <w:endnote w:type="continuationSeparator" w:id="0">
    <w:p w14:paraId="5E2A3AD3" w14:textId="77777777" w:rsidR="00A70BED" w:rsidRDefault="00A70BED" w:rsidP="000B41AB">
      <w:pPr>
        <w:spacing w:after="0" w:line="240" w:lineRule="auto"/>
      </w:pPr>
      <w:r>
        <w:continuationSeparator/>
      </w:r>
    </w:p>
  </w:endnote>
  <w:endnote w:id="1">
    <w:p w14:paraId="5F6FA268" w14:textId="03596DAD" w:rsidR="003A4051" w:rsidRPr="003A4051" w:rsidRDefault="003A4051" w:rsidP="003A4051">
      <w:pPr>
        <w:pStyle w:val="Endnotentext"/>
      </w:pPr>
      <w:r w:rsidRPr="003A4051">
        <w:endnoteRef/>
      </w:r>
      <w:r>
        <w:t xml:space="preserve"> </w:t>
      </w:r>
      <w:r w:rsidRPr="003A4051">
        <w:t>Gesetz</w:t>
      </w:r>
    </w:p>
  </w:endnote>
  <w:endnote w:id="2">
    <w:p w14:paraId="0FECA8D9" w14:textId="6445CE91" w:rsidR="003A4051" w:rsidRPr="003A4051" w:rsidRDefault="003A4051" w:rsidP="003A4051">
      <w:pPr>
        <w:pStyle w:val="Endnotentext"/>
      </w:pPr>
      <w:r w:rsidRPr="003A4051">
        <w:endnoteRef/>
      </w:r>
      <w:r>
        <w:t xml:space="preserve"> </w:t>
      </w:r>
      <w:r w:rsidRPr="003A4051">
        <w:t>predigen</w:t>
      </w:r>
    </w:p>
  </w:endnote>
  <w:endnote w:id="3">
    <w:p w14:paraId="75018D1D" w14:textId="557F8C34" w:rsidR="003A4051" w:rsidRPr="003A4051" w:rsidRDefault="003A4051" w:rsidP="003A4051">
      <w:pPr>
        <w:pStyle w:val="Endnotentext"/>
      </w:pPr>
      <w:r w:rsidRPr="003A4051">
        <w:endnoteRef/>
      </w:r>
      <w:r>
        <w:t xml:space="preserve"> </w:t>
      </w:r>
      <w:r w:rsidRPr="003A4051">
        <w:t>oder</w:t>
      </w:r>
    </w:p>
  </w:endnote>
  <w:endnote w:id="4">
    <w:p w14:paraId="48DC715D" w14:textId="30CE1777" w:rsidR="003A4051" w:rsidRPr="003A4051" w:rsidRDefault="003A4051" w:rsidP="003A4051">
      <w:pPr>
        <w:pStyle w:val="Endnotentext"/>
      </w:pPr>
      <w:r w:rsidRPr="003A4051">
        <w:endnoteRef/>
      </w:r>
      <w:r>
        <w:t xml:space="preserve"> </w:t>
      </w:r>
      <w:r w:rsidRPr="003A4051">
        <w:t>Kraft</w:t>
      </w:r>
    </w:p>
  </w:endnote>
  <w:endnote w:id="5">
    <w:p w14:paraId="05A960AB" w14:textId="68211A98" w:rsidR="003A4051" w:rsidRDefault="003A4051">
      <w:pPr>
        <w:pStyle w:val="Endnotentext"/>
      </w:pPr>
      <w:r w:rsidRPr="003A4051">
        <w:endnoteRef/>
      </w:r>
      <w:r>
        <w:t xml:space="preserve"> anders - </w:t>
      </w:r>
      <w:r>
        <w:t>want: will man nicht annehmen - so muß ….</w:t>
      </w:r>
    </w:p>
  </w:endnote>
  <w:endnote w:id="6">
    <w:p w14:paraId="51CD8986" w14:textId="7AE87BDB" w:rsidR="000B41AB" w:rsidRDefault="000B41AB">
      <w:pPr>
        <w:pStyle w:val="Endnotentext"/>
      </w:pPr>
      <w:r w:rsidRPr="003A4051">
        <w:endnoteRef/>
      </w:r>
      <w:r>
        <w:t xml:space="preserve"> Darum so jemand … gedrungen würde, dürfte er freilich solche unterlassen etc.</w:t>
      </w:r>
    </w:p>
  </w:endnote>
  <w:endnote w:id="7">
    <w:p w14:paraId="21893D3F" w14:textId="1601EE12" w:rsidR="000B41AB" w:rsidRDefault="000B41AB">
      <w:pPr>
        <w:pStyle w:val="Endnotentext"/>
      </w:pPr>
      <w:r w:rsidRPr="003A4051">
        <w:endnoteRef/>
      </w:r>
      <w:r>
        <w:t xml:space="preserve"> </w:t>
      </w:r>
      <w:r>
        <w:t>verdeengen - verteidigen</w:t>
      </w:r>
    </w:p>
  </w:endnote>
  <w:endnote w:id="8">
    <w:p w14:paraId="54DED32B" w14:textId="46D83C4D" w:rsidR="000B41AB" w:rsidRDefault="000B41AB">
      <w:pPr>
        <w:pStyle w:val="Endnotentext"/>
      </w:pPr>
      <w:r w:rsidRPr="003A4051">
        <w:endnoteRef/>
      </w:r>
      <w:r>
        <w:t xml:space="preserve"> Heißt hier: Dennoch, aber</w:t>
      </w:r>
    </w:p>
  </w:endnote>
  <w:endnote w:id="9">
    <w:p w14:paraId="00EDC68A" w14:textId="4E000277" w:rsidR="000B41AB" w:rsidRDefault="000B41AB">
      <w:pPr>
        <w:pStyle w:val="Endnotentext"/>
      </w:pPr>
      <w:r w:rsidRPr="003A4051">
        <w:endnoteRef/>
      </w:r>
      <w:r>
        <w:t xml:space="preserve"> </w:t>
      </w:r>
      <w:r>
        <w:t>wis = fest, gewiss</w:t>
      </w:r>
    </w:p>
  </w:endnote>
  <w:endnote w:id="10">
    <w:p w14:paraId="697021A7" w14:textId="3A31067D" w:rsidR="000B41AB" w:rsidRDefault="000B41AB">
      <w:pPr>
        <w:pStyle w:val="Endnotentext"/>
      </w:pPr>
      <w:r w:rsidRPr="003A4051">
        <w:endnoteRef/>
      </w:r>
      <w:r>
        <w:t xml:space="preserve"> Hoe = Wie</w:t>
      </w:r>
    </w:p>
  </w:endnote>
  <w:endnote w:id="11">
    <w:p w14:paraId="4855065F" w14:textId="04D35EE7" w:rsidR="000B41AB" w:rsidRDefault="000B41AB">
      <w:pPr>
        <w:pStyle w:val="Endnotentext"/>
      </w:pPr>
      <w:r w:rsidRPr="003A4051">
        <w:endnoteRef/>
      </w:r>
      <w:r>
        <w:t xml:space="preserve"> d.h. in dieser Hinsicht sagen wir allem ab.</w:t>
      </w:r>
    </w:p>
  </w:endnote>
  <w:endnote w:id="12">
    <w:p w14:paraId="6241EDCF" w14:textId="2EF61996" w:rsidR="000B41AB" w:rsidRDefault="000B41AB">
      <w:pPr>
        <w:pStyle w:val="Endnotentext"/>
      </w:pPr>
      <w:r>
        <w:rPr>
          <w:rStyle w:val="Endnotenzeichen"/>
        </w:rPr>
        <w:endnoteRef/>
      </w:r>
      <w:r>
        <w:t xml:space="preserve"> </w:t>
      </w:r>
      <w:r>
        <w:t>dwalerij = Irrtum</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C53F31" w14:textId="77777777" w:rsidR="00A70BED" w:rsidRDefault="00A70BED" w:rsidP="000B41AB">
      <w:pPr>
        <w:spacing w:after="0" w:line="240" w:lineRule="auto"/>
      </w:pPr>
      <w:r>
        <w:separator/>
      </w:r>
    </w:p>
  </w:footnote>
  <w:footnote w:type="continuationSeparator" w:id="0">
    <w:p w14:paraId="2225E025" w14:textId="77777777" w:rsidR="00A70BED" w:rsidRDefault="00A70BED" w:rsidP="000B41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A45"/>
    <w:rsid w:val="00082307"/>
    <w:rsid w:val="000B41AB"/>
    <w:rsid w:val="000C66E5"/>
    <w:rsid w:val="001F54C4"/>
    <w:rsid w:val="0022039F"/>
    <w:rsid w:val="00272484"/>
    <w:rsid w:val="00297F83"/>
    <w:rsid w:val="002E6D11"/>
    <w:rsid w:val="00381C0C"/>
    <w:rsid w:val="003A4051"/>
    <w:rsid w:val="00537F59"/>
    <w:rsid w:val="006B081E"/>
    <w:rsid w:val="007166CE"/>
    <w:rsid w:val="007B2C41"/>
    <w:rsid w:val="007C6A45"/>
    <w:rsid w:val="007E1779"/>
    <w:rsid w:val="0083667B"/>
    <w:rsid w:val="008D7463"/>
    <w:rsid w:val="008E417E"/>
    <w:rsid w:val="008E63BE"/>
    <w:rsid w:val="00A70BED"/>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F51BEE"/>
  <w15:chartTrackingRefBased/>
  <w15:docId w15:val="{8DC1EC40-43D6-4B6B-B4A7-4E0BF0772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B41AB"/>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0B41AB"/>
    <w:rPr>
      <w:rFonts w:ascii="Courier New" w:eastAsia="Times New Roman" w:hAnsi="Courier New" w:cs="Courier New"/>
      <w:sz w:val="20"/>
      <w:szCs w:val="20"/>
    </w:rPr>
  </w:style>
  <w:style w:type="paragraph" w:styleId="Endnotentext">
    <w:name w:val="endnote text"/>
    <w:basedOn w:val="Standard"/>
    <w:link w:val="EndnotentextZchn"/>
    <w:uiPriority w:val="99"/>
    <w:semiHidden/>
    <w:unhideWhenUsed/>
    <w:rsid w:val="000B41AB"/>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0B41AB"/>
    <w:rPr>
      <w:rFonts w:ascii="Times New Roman" w:hAnsi="Times New Roman"/>
      <w:lang w:eastAsia="en-US"/>
    </w:rPr>
  </w:style>
  <w:style w:type="character" w:styleId="Endnotenzeichen">
    <w:name w:val="endnote reference"/>
    <w:basedOn w:val="Absatz-Standardschriftart"/>
    <w:uiPriority w:val="99"/>
    <w:semiHidden/>
    <w:unhideWhenUsed/>
    <w:rsid w:val="000B41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695642">
      <w:bodyDiv w:val="1"/>
      <w:marLeft w:val="0"/>
      <w:marRight w:val="0"/>
      <w:marTop w:val="0"/>
      <w:marBottom w:val="0"/>
      <w:divBdr>
        <w:top w:val="none" w:sz="0" w:space="0" w:color="auto"/>
        <w:left w:val="none" w:sz="0" w:space="0" w:color="auto"/>
        <w:bottom w:val="none" w:sz="0" w:space="0" w:color="auto"/>
        <w:right w:val="none" w:sz="0" w:space="0" w:color="auto"/>
      </w:divBdr>
      <w:divsChild>
        <w:div w:id="319576994">
          <w:marLeft w:val="0"/>
          <w:marRight w:val="0"/>
          <w:marTop w:val="0"/>
          <w:marBottom w:val="0"/>
          <w:divBdr>
            <w:top w:val="none" w:sz="0" w:space="0" w:color="auto"/>
            <w:left w:val="none" w:sz="0" w:space="0" w:color="auto"/>
            <w:bottom w:val="none" w:sz="0" w:space="0" w:color="auto"/>
            <w:right w:val="none" w:sz="0" w:space="0" w:color="auto"/>
          </w:divBdr>
        </w:div>
      </w:divsChild>
    </w:div>
    <w:div w:id="103620030">
      <w:bodyDiv w:val="1"/>
      <w:marLeft w:val="0"/>
      <w:marRight w:val="0"/>
      <w:marTop w:val="0"/>
      <w:marBottom w:val="0"/>
      <w:divBdr>
        <w:top w:val="none" w:sz="0" w:space="0" w:color="auto"/>
        <w:left w:val="none" w:sz="0" w:space="0" w:color="auto"/>
        <w:bottom w:val="none" w:sz="0" w:space="0" w:color="auto"/>
        <w:right w:val="none" w:sz="0" w:space="0" w:color="auto"/>
      </w:divBdr>
      <w:divsChild>
        <w:div w:id="1777627995">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3902185">
      <w:bodyDiv w:val="1"/>
      <w:marLeft w:val="0"/>
      <w:marRight w:val="0"/>
      <w:marTop w:val="0"/>
      <w:marBottom w:val="0"/>
      <w:divBdr>
        <w:top w:val="none" w:sz="0" w:space="0" w:color="auto"/>
        <w:left w:val="none" w:sz="0" w:space="0" w:color="auto"/>
        <w:bottom w:val="none" w:sz="0" w:space="0" w:color="auto"/>
        <w:right w:val="none" w:sz="0" w:space="0" w:color="auto"/>
      </w:divBdr>
      <w:divsChild>
        <w:div w:id="139095310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64105811">
      <w:bodyDiv w:val="1"/>
      <w:marLeft w:val="0"/>
      <w:marRight w:val="0"/>
      <w:marTop w:val="0"/>
      <w:marBottom w:val="0"/>
      <w:divBdr>
        <w:top w:val="none" w:sz="0" w:space="0" w:color="auto"/>
        <w:left w:val="none" w:sz="0" w:space="0" w:color="auto"/>
        <w:bottom w:val="none" w:sz="0" w:space="0" w:color="auto"/>
        <w:right w:val="none" w:sz="0" w:space="0" w:color="auto"/>
      </w:divBdr>
    </w:div>
    <w:div w:id="1942832877">
      <w:bodyDiv w:val="1"/>
      <w:marLeft w:val="0"/>
      <w:marRight w:val="0"/>
      <w:marTop w:val="0"/>
      <w:marBottom w:val="0"/>
      <w:divBdr>
        <w:top w:val="none" w:sz="0" w:space="0" w:color="auto"/>
        <w:left w:val="none" w:sz="0" w:space="0" w:color="auto"/>
        <w:bottom w:val="none" w:sz="0" w:space="0" w:color="auto"/>
        <w:right w:val="none" w:sz="0" w:space="0" w:color="auto"/>
      </w:divBdr>
      <w:divsChild>
        <w:div w:id="1010985998">
          <w:marLeft w:val="0"/>
          <w:marRight w:val="0"/>
          <w:marTop w:val="0"/>
          <w:marBottom w:val="0"/>
          <w:divBdr>
            <w:top w:val="none" w:sz="0" w:space="0" w:color="auto"/>
            <w:left w:val="none" w:sz="0" w:space="0" w:color="auto"/>
            <w:bottom w:val="none" w:sz="0" w:space="0" w:color="auto"/>
            <w:right w:val="none" w:sz="0" w:space="0" w:color="auto"/>
          </w:divBdr>
        </w:div>
      </w:divsChild>
    </w:div>
    <w:div w:id="2130539177">
      <w:bodyDiv w:val="1"/>
      <w:marLeft w:val="0"/>
      <w:marRight w:val="0"/>
      <w:marTop w:val="0"/>
      <w:marBottom w:val="0"/>
      <w:divBdr>
        <w:top w:val="none" w:sz="0" w:space="0" w:color="auto"/>
        <w:left w:val="none" w:sz="0" w:space="0" w:color="auto"/>
        <w:bottom w:val="none" w:sz="0" w:space="0" w:color="auto"/>
        <w:right w:val="none" w:sz="0" w:space="0" w:color="auto"/>
      </w:divBdr>
      <w:divsChild>
        <w:div w:id="14290836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84BE4-9DB4-4597-866A-684F84181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2328</Words>
  <Characters>14673</Characters>
  <Application>Microsoft Office Word</Application>
  <DocSecurity>0</DocSecurity>
  <Lines>122</Lines>
  <Paragraphs>33</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
      <vt:lpstr>Aportanus, Georg - Bekenntnis der ostfriesischen Prädikanten von 1528.</vt:lpstr>
      <vt:lpstr>Vorwort</vt:lpstr>
      <vt:lpstr>Aportanus, Georg - Bekenntnis der ostfriesischen Prädikanten von 1528.</vt:lpstr>
      <vt:lpstr>Quellen:</vt:lpstr>
      <vt:lpstr>Endnoten</vt:lpstr>
    </vt:vector>
  </TitlesOfParts>
  <Company>Glaubensstimme.de</Company>
  <LinksUpToDate>false</LinksUpToDate>
  <CharactersWithSpaces>16968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Bekenntnis der ostfriesischen Prädikanten</dc:title>
  <dc:subject/>
  <dc:creator>Aportanus, Georg</dc:creator>
  <cp:keywords/>
  <dc:description/>
  <cp:lastModifiedBy>Andreas Janssen</cp:lastModifiedBy>
  <cp:revision>4</cp:revision>
  <dcterms:created xsi:type="dcterms:W3CDTF">2021-03-20T08:51:00Z</dcterms:created>
  <dcterms:modified xsi:type="dcterms:W3CDTF">2021-03-20T10:17:00Z</dcterms:modified>
  <dc:language>de</dc:language>
</cp:coreProperties>
</file>